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B9988" w14:textId="43EFAD25" w:rsidR="007166CE" w:rsidRDefault="00D95700" w:rsidP="00570587">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D2379C" wp14:editId="76C0D0F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1DC096" w14:textId="77777777" w:rsidR="00493B65" w:rsidRDefault="007166CE" w:rsidP="00570587">
      <w:pPr>
        <w:pStyle w:val="berschrift1"/>
      </w:pPr>
      <w:r>
        <w:br w:type="page"/>
      </w:r>
      <w:r w:rsidR="00493B65">
        <w:lastRenderedPageBreak/>
        <w:t>Vorwort</w:t>
      </w:r>
    </w:p>
    <w:p w14:paraId="68720D96" w14:textId="77777777" w:rsidR="00493B65" w:rsidRDefault="00493B65" w:rsidP="00570587">
      <w:r>
        <w:t>2022 –</w:t>
      </w:r>
      <w:r w:rsidR="009F720B">
        <w:t xml:space="preserve"> und ich mache weiter damit</w:t>
      </w:r>
      <w:r w:rsidR="00F62EE2">
        <w:t>, neue Bücher zusammenzustellen in der Hoffnung, dass in ihnen etwas ist, was Euch in Eurem Glauben weiterbringt</w:t>
      </w:r>
      <w:r>
        <w:t>.</w:t>
      </w:r>
    </w:p>
    <w:p w14:paraId="7A801E30" w14:textId="77777777" w:rsidR="00F62EE2" w:rsidRDefault="00F62EE2" w:rsidP="00570587">
      <w:r>
        <w:t>Dabei werden zum Teil alte Bücher überarbeitet, neue angeboten oder thematische erstellt, zum Beispiel für die christlichen Feiertage.</w:t>
      </w:r>
    </w:p>
    <w:p w14:paraId="20130A74" w14:textId="77777777" w:rsidR="00493B65" w:rsidRDefault="00493B65" w:rsidP="00570587">
      <w:r>
        <w:t>Euch allen wünsche ich Gottes reichen Segen und dass Ihr für Euch interessante Texte hier findet. Für Anregungen bin ich immer dankbar.</w:t>
      </w:r>
    </w:p>
    <w:p w14:paraId="1584D717" w14:textId="77777777" w:rsidR="00493B65" w:rsidRDefault="00493B65" w:rsidP="00570587">
      <w:r>
        <w:t>Gruß &amp; Segen,</w:t>
      </w:r>
    </w:p>
    <w:p w14:paraId="243C43C1" w14:textId="77777777" w:rsidR="007166CE" w:rsidRDefault="00493B65" w:rsidP="00570587">
      <w:r>
        <w:t>Andreas</w:t>
      </w:r>
    </w:p>
    <w:p w14:paraId="37001802" w14:textId="77777777" w:rsidR="0022039F" w:rsidRDefault="007166CE" w:rsidP="00570587">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127928" w14:textId="77777777" w:rsidR="00961F47" w:rsidRDefault="00961F47" w:rsidP="00961F47">
      <w:pPr>
        <w:pStyle w:val="berschrift1"/>
      </w:pPr>
      <w:r>
        <w:t>Ach Gott, wie gehts doch immer zu</w:t>
      </w:r>
    </w:p>
    <w:p w14:paraId="21BEB4F2" w14:textId="77777777" w:rsidR="00961F47" w:rsidRPr="00961F47" w:rsidRDefault="00961F47" w:rsidP="00961F47">
      <w:pPr>
        <w:rPr>
          <w:b/>
        </w:rPr>
      </w:pPr>
      <w:r w:rsidRPr="00961F47">
        <w:rPr>
          <w:b/>
        </w:rPr>
        <w:t>Ein tröstliches Lied wider die Haus- u. Bauchsorge.</w:t>
      </w:r>
    </w:p>
    <w:p w14:paraId="2C307158" w14:textId="77777777" w:rsidR="00961F47" w:rsidRDefault="00961F47" w:rsidP="00961F47">
      <w:pPr>
        <w:pStyle w:val="StandardWeb"/>
      </w:pPr>
      <w:r>
        <w:rPr>
          <w:rStyle w:val="Hervorhebung"/>
        </w:rPr>
        <w:t>Aus dem Evangelio und Psalmen.</w:t>
      </w:r>
      <w:r>
        <w:rPr>
          <w:i/>
          <w:iCs/>
        </w:rPr>
        <w:br/>
      </w:r>
      <w:r>
        <w:rPr>
          <w:rStyle w:val="Hervorhebung"/>
        </w:rPr>
        <w:t>Im Ton: Wo Gott, der Herr, nicht bei uns 26.</w:t>
      </w:r>
      <w:r>
        <w:rPr>
          <w:i/>
          <w:iCs/>
        </w:rPr>
        <w:br/>
      </w:r>
      <w:r>
        <w:rPr>
          <w:rStyle w:val="Hervorhebung"/>
        </w:rPr>
        <w:t xml:space="preserve">Oder: Nun freut euch </w:t>
      </w:r>
      <w:proofErr w:type="spellStart"/>
      <w:r>
        <w:rPr>
          <w:rStyle w:val="Hervorhebung"/>
        </w:rPr>
        <w:t>rc</w:t>
      </w:r>
      <w:proofErr w:type="spellEnd"/>
      <w:r>
        <w:rPr>
          <w:rStyle w:val="Hervorhebung"/>
        </w:rPr>
        <w:t xml:space="preserve">. </w:t>
      </w:r>
    </w:p>
    <w:p w14:paraId="5979171B" w14:textId="77777777" w:rsidR="00961F47" w:rsidRDefault="00961F47" w:rsidP="00961F47">
      <w:pPr>
        <w:pStyle w:val="StandardWeb"/>
      </w:pPr>
      <w:r>
        <w:t>Ach Gott, wie gehts doch immer zu,</w:t>
      </w:r>
      <w:r>
        <w:br/>
      </w:r>
      <w:proofErr w:type="spellStart"/>
      <w:r>
        <w:t>Daß</w:t>
      </w:r>
      <w:proofErr w:type="spellEnd"/>
      <w:r>
        <w:t xml:space="preserve"> uns so heftig plaget</w:t>
      </w:r>
      <w:r>
        <w:br/>
        <w:t>Die Bauchsorg und lässt uns kein Ruh,</w:t>
      </w:r>
      <w:r>
        <w:br/>
        <w:t>So uns Gott gleich zusaget,</w:t>
      </w:r>
      <w:r>
        <w:br/>
      </w:r>
      <w:proofErr w:type="spellStart"/>
      <w:r>
        <w:t>Daß</w:t>
      </w:r>
      <w:proofErr w:type="spellEnd"/>
      <w:r>
        <w:t xml:space="preserve"> er </w:t>
      </w:r>
      <w:proofErr w:type="spellStart"/>
      <w:r>
        <w:t>woll</w:t>
      </w:r>
      <w:proofErr w:type="spellEnd"/>
      <w:r>
        <w:t xml:space="preserve"> unser Vater sein,</w:t>
      </w:r>
      <w:r>
        <w:br/>
        <w:t>Und uns wie seine Kindelein</w:t>
      </w:r>
      <w:r>
        <w:br/>
        <w:t xml:space="preserve">An Leib und Seel versorgen. </w:t>
      </w:r>
    </w:p>
    <w:p w14:paraId="1578545B" w14:textId="77777777" w:rsidR="00961F47" w:rsidRDefault="00961F47" w:rsidP="00961F47">
      <w:pPr>
        <w:pStyle w:val="StandardWeb"/>
      </w:pPr>
      <w:r>
        <w:t>2. Wie ist doch unser Glaub so schwach,</w:t>
      </w:r>
      <w:r>
        <w:br/>
        <w:t xml:space="preserve">Wie </w:t>
      </w:r>
      <w:proofErr w:type="spellStart"/>
      <w:r>
        <w:t>daß</w:t>
      </w:r>
      <w:proofErr w:type="spellEnd"/>
      <w:r>
        <w:t xml:space="preserve"> wir Gott nicht trauen?</w:t>
      </w:r>
      <w:r>
        <w:br/>
        <w:t xml:space="preserve">Warum </w:t>
      </w:r>
      <w:proofErr w:type="spellStart"/>
      <w:r>
        <w:t>denkn</w:t>
      </w:r>
      <w:proofErr w:type="spellEnd"/>
      <w:r>
        <w:t xml:space="preserve"> wir </w:t>
      </w:r>
      <w:proofErr w:type="spellStart"/>
      <w:r>
        <w:t>seim</w:t>
      </w:r>
      <w:proofErr w:type="spellEnd"/>
      <w:r>
        <w:t xml:space="preserve"> Wort nicht nach,</w:t>
      </w:r>
      <w:r>
        <w:br/>
        <w:t>Und so kränklich drauf bauen?</w:t>
      </w:r>
      <w:r>
        <w:br/>
        <w:t xml:space="preserve">Weil </w:t>
      </w:r>
      <w:proofErr w:type="spellStart"/>
      <w:r>
        <w:t>sichs</w:t>
      </w:r>
      <w:proofErr w:type="spellEnd"/>
      <w:r>
        <w:t xml:space="preserve"> befindet in der </w:t>
      </w:r>
      <w:proofErr w:type="spellStart"/>
      <w:r>
        <w:t>That</w:t>
      </w:r>
      <w:proofErr w:type="spellEnd"/>
      <w:r>
        <w:t>,</w:t>
      </w:r>
      <w:r>
        <w:br/>
        <w:t>Was er jemals verheißen hat,</w:t>
      </w:r>
      <w:r>
        <w:br/>
      </w:r>
      <w:proofErr w:type="spellStart"/>
      <w:r>
        <w:t>Daß</w:t>
      </w:r>
      <w:proofErr w:type="spellEnd"/>
      <w:r>
        <w:t xml:space="preserve"> er </w:t>
      </w:r>
      <w:proofErr w:type="spellStart"/>
      <w:r>
        <w:t>solchs</w:t>
      </w:r>
      <w:proofErr w:type="spellEnd"/>
      <w:r>
        <w:t xml:space="preserve"> reichlich leiste. </w:t>
      </w:r>
    </w:p>
    <w:p w14:paraId="4448EFF7" w14:textId="77777777" w:rsidR="00961F47" w:rsidRDefault="00961F47" w:rsidP="00961F47">
      <w:pPr>
        <w:pStyle w:val="StandardWeb"/>
      </w:pPr>
      <w:r>
        <w:t>3. Philippi Rechnung immerdar</w:t>
      </w:r>
      <w:r>
        <w:br/>
        <w:t>Im Herzen uns aufsteigen,</w:t>
      </w:r>
      <w:r>
        <w:br/>
        <w:t>Viel und Wenig will sich nicht gar</w:t>
      </w:r>
      <w:r>
        <w:br/>
        <w:t>Mit einander vergleichen.</w:t>
      </w:r>
      <w:r>
        <w:br/>
        <w:t xml:space="preserve">Wir sehn nur, was im </w:t>
      </w:r>
      <w:proofErr w:type="spellStart"/>
      <w:r>
        <w:t>Vorrath</w:t>
      </w:r>
      <w:proofErr w:type="spellEnd"/>
      <w:r>
        <w:t xml:space="preserve"> ist,</w:t>
      </w:r>
      <w:r>
        <w:br/>
        <w:t xml:space="preserve">Und </w:t>
      </w:r>
      <w:proofErr w:type="spellStart"/>
      <w:r>
        <w:t>gläuben</w:t>
      </w:r>
      <w:proofErr w:type="spellEnd"/>
      <w:r>
        <w:t xml:space="preserve"> nicht, </w:t>
      </w:r>
      <w:proofErr w:type="spellStart"/>
      <w:r>
        <w:t>daß</w:t>
      </w:r>
      <w:proofErr w:type="spellEnd"/>
      <w:r>
        <w:t xml:space="preserve"> Jesus Christ</w:t>
      </w:r>
      <w:r>
        <w:br/>
        <w:t xml:space="preserve">Aus wenig viel </w:t>
      </w:r>
      <w:proofErr w:type="spellStart"/>
      <w:r>
        <w:t>könn</w:t>
      </w:r>
      <w:proofErr w:type="spellEnd"/>
      <w:r>
        <w:t xml:space="preserve"> machen. </w:t>
      </w:r>
    </w:p>
    <w:p w14:paraId="3D2AA674" w14:textId="77777777" w:rsidR="00961F47" w:rsidRDefault="00961F47" w:rsidP="00961F47">
      <w:pPr>
        <w:pStyle w:val="StandardWeb"/>
      </w:pPr>
      <w:r>
        <w:t>4. Wenn wir wissen kein Steig noch Steg,</w:t>
      </w:r>
      <w:r>
        <w:br/>
        <w:t>Und kümmern uns nur sehre,</w:t>
      </w:r>
      <w:r>
        <w:br/>
        <w:t>Da weiß Gott hunderttausend Weg,</w:t>
      </w:r>
      <w:r>
        <w:br/>
        <w:t>Wie er uns speis und nähre.</w:t>
      </w:r>
      <w:r>
        <w:br/>
        <w:t xml:space="preserve">Er kann wohl speisen </w:t>
      </w:r>
      <w:proofErr w:type="spellStart"/>
      <w:r>
        <w:t>ohn</w:t>
      </w:r>
      <w:proofErr w:type="spellEnd"/>
      <w:r>
        <w:t xml:space="preserve"> das Brot,</w:t>
      </w:r>
      <w:r>
        <w:br/>
        <w:t xml:space="preserve">Allein durchs Wort in </w:t>
      </w:r>
      <w:proofErr w:type="spellStart"/>
      <w:r>
        <w:t>Hungersnoth</w:t>
      </w:r>
      <w:proofErr w:type="spellEnd"/>
      <w:r>
        <w:t>,</w:t>
      </w:r>
      <w:r>
        <w:br/>
        <w:t xml:space="preserve">Und die Seinen erhalten. </w:t>
      </w:r>
    </w:p>
    <w:p w14:paraId="2840942C" w14:textId="77777777" w:rsidR="00961F47" w:rsidRDefault="00961F47" w:rsidP="00961F47">
      <w:pPr>
        <w:pStyle w:val="StandardWeb"/>
      </w:pPr>
      <w:r>
        <w:t>5. Speist er doch vierzig ganze Jahr</w:t>
      </w:r>
      <w:r>
        <w:br/>
        <w:t>Israel in der Wüsten,</w:t>
      </w:r>
      <w:r>
        <w:br/>
        <w:t>Da weder Korn noch Weizen war,</w:t>
      </w:r>
      <w:r>
        <w:br/>
        <w:t xml:space="preserve">Die Fels sie tränken </w:t>
      </w:r>
      <w:proofErr w:type="spellStart"/>
      <w:r>
        <w:t>mußten</w:t>
      </w:r>
      <w:proofErr w:type="spellEnd"/>
      <w:r>
        <w:t>.</w:t>
      </w:r>
      <w:r>
        <w:br/>
      </w:r>
      <w:proofErr w:type="spellStart"/>
      <w:r>
        <w:t>Eliä</w:t>
      </w:r>
      <w:proofErr w:type="spellEnd"/>
      <w:r>
        <w:t xml:space="preserve"> brachten Fleisch und Brot</w:t>
      </w:r>
      <w:r>
        <w:br/>
        <w:t xml:space="preserve">Die Raben, </w:t>
      </w:r>
      <w:proofErr w:type="spellStart"/>
      <w:r>
        <w:t>daß</w:t>
      </w:r>
      <w:proofErr w:type="spellEnd"/>
      <w:r>
        <w:t xml:space="preserve"> er litt kein Noth,</w:t>
      </w:r>
      <w:r>
        <w:br/>
        <w:t xml:space="preserve">Gott lässt die Sein nicht leiden. </w:t>
      </w:r>
    </w:p>
    <w:p w14:paraId="50812244" w14:textId="77777777" w:rsidR="00961F47" w:rsidRDefault="00961F47" w:rsidP="00961F47">
      <w:pPr>
        <w:pStyle w:val="StandardWeb"/>
      </w:pPr>
      <w:r>
        <w:t xml:space="preserve">6. Ah, Niemands will ihm </w:t>
      </w:r>
      <w:proofErr w:type="spellStart"/>
      <w:r>
        <w:t>gnügen</w:t>
      </w:r>
      <w:proofErr w:type="spellEnd"/>
      <w:r>
        <w:t xml:space="preserve"> </w:t>
      </w:r>
      <w:proofErr w:type="spellStart"/>
      <w:r>
        <w:t>lan</w:t>
      </w:r>
      <w:proofErr w:type="spellEnd"/>
      <w:r>
        <w:br/>
        <w:t>An dem, das Gott bescheret.</w:t>
      </w:r>
      <w:r>
        <w:br/>
        <w:t>Der Mammon plaget jedermann,</w:t>
      </w:r>
      <w:r>
        <w:br/>
        <w:t>Und Sorg, wie er sich nähret.</w:t>
      </w:r>
      <w:r>
        <w:br/>
        <w:t xml:space="preserve">Drum </w:t>
      </w:r>
      <w:proofErr w:type="spellStart"/>
      <w:r>
        <w:t>bildt</w:t>
      </w:r>
      <w:proofErr w:type="spellEnd"/>
      <w:r>
        <w:t xml:space="preserve"> uns für die Vögelein</w:t>
      </w:r>
      <w:r>
        <w:br/>
        <w:t xml:space="preserve">Der Herr Christ, die </w:t>
      </w:r>
      <w:proofErr w:type="spellStart"/>
      <w:r>
        <w:t>ohn</w:t>
      </w:r>
      <w:proofErr w:type="spellEnd"/>
      <w:r>
        <w:t xml:space="preserve"> Sorge sein,</w:t>
      </w:r>
      <w:r>
        <w:br/>
        <w:t xml:space="preserve">Und leiden doch kein Mangel. </w:t>
      </w:r>
    </w:p>
    <w:p w14:paraId="050C7315" w14:textId="77777777" w:rsidR="00961F47" w:rsidRDefault="00961F47" w:rsidP="00961F47">
      <w:pPr>
        <w:pStyle w:val="StandardWeb"/>
      </w:pPr>
      <w:r>
        <w:t>7. Desgleich die Blümlein auf dem Feld</w:t>
      </w:r>
      <w:r>
        <w:br/>
        <w:t>Arbeiten nicht, noch spinnen,</w:t>
      </w:r>
      <w:r>
        <w:br/>
        <w:t>Und haben weder Gut noch Geld,</w:t>
      </w:r>
      <w:r>
        <w:br/>
        <w:t>Und können keins gewinnen;</w:t>
      </w:r>
      <w:r>
        <w:br/>
        <w:t xml:space="preserve">Noch sein sie also hübsch </w:t>
      </w:r>
      <w:proofErr w:type="spellStart"/>
      <w:r>
        <w:t>gekleidt</w:t>
      </w:r>
      <w:proofErr w:type="spellEnd"/>
      <w:r>
        <w:t>,</w:t>
      </w:r>
      <w:r>
        <w:br/>
      </w:r>
      <w:proofErr w:type="spellStart"/>
      <w:r>
        <w:t>Daß</w:t>
      </w:r>
      <w:proofErr w:type="spellEnd"/>
      <w:r>
        <w:t xml:space="preserve"> mit aller </w:t>
      </w:r>
      <w:proofErr w:type="spellStart"/>
      <w:r>
        <w:t>seinr</w:t>
      </w:r>
      <w:proofErr w:type="spellEnd"/>
      <w:r>
        <w:t xml:space="preserve"> Herrlichkeit</w:t>
      </w:r>
      <w:r>
        <w:br/>
        <w:t xml:space="preserve">Salomon ihn nicht gleichet. </w:t>
      </w:r>
    </w:p>
    <w:p w14:paraId="49A7A114" w14:textId="77777777" w:rsidR="00961F47" w:rsidRDefault="00961F47" w:rsidP="00961F47">
      <w:pPr>
        <w:pStyle w:val="StandardWeb"/>
      </w:pPr>
      <w:r>
        <w:t>8. So wir erstlich mit ganzem Fleiß</w:t>
      </w:r>
      <w:r>
        <w:br/>
        <w:t>Nach Gottes Reich nur trachten,</w:t>
      </w:r>
      <w:r>
        <w:br/>
        <w:t>Wahrlich, er würd uns gleicherweis</w:t>
      </w:r>
      <w:r>
        <w:br/>
        <w:t>Des Leibs Nothdurft verschaffen,</w:t>
      </w:r>
      <w:r>
        <w:br/>
        <w:t xml:space="preserve">Auf </w:t>
      </w:r>
      <w:proofErr w:type="spellStart"/>
      <w:r>
        <w:t>daß</w:t>
      </w:r>
      <w:proofErr w:type="spellEnd"/>
      <w:r>
        <w:t xml:space="preserve"> wir hätten Hüll und Füll,</w:t>
      </w:r>
      <w:r>
        <w:br/>
        <w:t>Denn er allzeit versorgen will,</w:t>
      </w:r>
      <w:r>
        <w:br/>
        <w:t xml:space="preserve">Die auf sein </w:t>
      </w:r>
      <w:proofErr w:type="spellStart"/>
      <w:r>
        <w:t>Güt</w:t>
      </w:r>
      <w:proofErr w:type="spellEnd"/>
      <w:r>
        <w:t xml:space="preserve"> vertrauen.</w:t>
      </w:r>
    </w:p>
    <w:p w14:paraId="3EDB5BCD" w14:textId="77777777" w:rsidR="00961F47" w:rsidRDefault="00961F47" w:rsidP="00961F47">
      <w:pPr>
        <w:pStyle w:val="StandardWeb"/>
      </w:pPr>
      <w:r>
        <w:t>9. David, der König und Prophet</w:t>
      </w:r>
      <w:r>
        <w:br/>
        <w:t>In seinen Psalmen saget,</w:t>
      </w:r>
      <w:r>
        <w:br/>
        <w:t>Am siebenunddreißigsten es steht:</w:t>
      </w:r>
      <w:r>
        <w:br/>
        <w:t xml:space="preserve">Ich bin alt und </w:t>
      </w:r>
      <w:proofErr w:type="spellStart"/>
      <w:r>
        <w:t>betaget</w:t>
      </w:r>
      <w:proofErr w:type="spellEnd"/>
      <w:r>
        <w:t>,</w:t>
      </w:r>
      <w:r>
        <w:br/>
        <w:t>Noch hab ich das erfahren nie,</w:t>
      </w:r>
      <w:r>
        <w:br/>
      </w:r>
      <w:proofErr w:type="spellStart"/>
      <w:r>
        <w:t>Daß</w:t>
      </w:r>
      <w:proofErr w:type="spellEnd"/>
      <w:r>
        <w:t xml:space="preserve"> der Gerechten Kinder je</w:t>
      </w:r>
      <w:r>
        <w:br/>
        <w:t xml:space="preserve">An Bettelstab sind kommen. </w:t>
      </w:r>
    </w:p>
    <w:p w14:paraId="005D91A8" w14:textId="77777777" w:rsidR="00961F47" w:rsidRDefault="00961F47" w:rsidP="00961F47">
      <w:pPr>
        <w:pStyle w:val="StandardWeb"/>
      </w:pPr>
      <w:r>
        <w:rPr>
          <w:rStyle w:val="Fett"/>
        </w:rPr>
        <w:t xml:space="preserve">Psalm 33 und 34. </w:t>
      </w:r>
    </w:p>
    <w:p w14:paraId="20A986C4" w14:textId="77777777" w:rsidR="00961F47" w:rsidRDefault="00961F47" w:rsidP="00961F47">
      <w:pPr>
        <w:pStyle w:val="StandardWeb"/>
      </w:pPr>
      <w:r>
        <w:t xml:space="preserve">10. Des Herren Aug </w:t>
      </w:r>
      <w:proofErr w:type="spellStart"/>
      <w:r>
        <w:t>siehet</w:t>
      </w:r>
      <w:proofErr w:type="spellEnd"/>
      <w:r>
        <w:t xml:space="preserve"> auf die,</w:t>
      </w:r>
      <w:r>
        <w:br/>
        <w:t xml:space="preserve">So auf sein </w:t>
      </w:r>
      <w:proofErr w:type="spellStart"/>
      <w:r>
        <w:t>Güt</w:t>
      </w:r>
      <w:proofErr w:type="spellEnd"/>
      <w:r>
        <w:t xml:space="preserve"> vertrauen,</w:t>
      </w:r>
      <w:r>
        <w:br/>
        <w:t xml:space="preserve">Und in der </w:t>
      </w:r>
      <w:proofErr w:type="spellStart"/>
      <w:r>
        <w:t>Theurung</w:t>
      </w:r>
      <w:proofErr w:type="spellEnd"/>
      <w:r>
        <w:t xml:space="preserve"> nährt er sie,</w:t>
      </w:r>
      <w:r>
        <w:br/>
        <w:t>Wenn sie steif auf ihn bauen;</w:t>
      </w:r>
      <w:r>
        <w:br/>
        <w:t xml:space="preserve">Denn hie sollen kein Mängel </w:t>
      </w:r>
      <w:proofErr w:type="spellStart"/>
      <w:r>
        <w:t>han</w:t>
      </w:r>
      <w:proofErr w:type="spellEnd"/>
      <w:r>
        <w:t>,</w:t>
      </w:r>
      <w:r>
        <w:br/>
        <w:t>Die ihn fürchten und rufen an,</w:t>
      </w:r>
      <w:r>
        <w:br/>
        <w:t xml:space="preserve">Er will stets für sie sorgen. </w:t>
      </w:r>
    </w:p>
    <w:p w14:paraId="22A3D18B" w14:textId="77777777" w:rsidR="00961F47" w:rsidRDefault="00961F47" w:rsidP="00961F47">
      <w:pPr>
        <w:pStyle w:val="StandardWeb"/>
      </w:pPr>
      <w:r>
        <w:t xml:space="preserve">11. Drum </w:t>
      </w:r>
      <w:proofErr w:type="spellStart"/>
      <w:r>
        <w:t>wolln</w:t>
      </w:r>
      <w:proofErr w:type="spellEnd"/>
      <w:r>
        <w:t xml:space="preserve"> wir dir, o Herre Sott,</w:t>
      </w:r>
      <w:r>
        <w:br/>
        <w:t>Alle die Sorg heimstellen,</w:t>
      </w:r>
      <w:r>
        <w:br/>
        <w:t xml:space="preserve">In aller Leibs und </w:t>
      </w:r>
      <w:proofErr w:type="spellStart"/>
      <w:r>
        <w:t>Seelennoth</w:t>
      </w:r>
      <w:proofErr w:type="spellEnd"/>
      <w:r>
        <w:br/>
        <w:t>Rufen zu dir wir wollen.</w:t>
      </w:r>
      <w:r>
        <w:br/>
        <w:t>Wenn uns die Bauchsorg ja anficht,</w:t>
      </w:r>
      <w:r>
        <w:br/>
        <w:t xml:space="preserve">Herr Christ, </w:t>
      </w:r>
      <w:proofErr w:type="spellStart"/>
      <w:r>
        <w:t>laß</w:t>
      </w:r>
      <w:proofErr w:type="spellEnd"/>
      <w:r>
        <w:t xml:space="preserve"> sie uns kümmern nicht,</w:t>
      </w:r>
      <w:r>
        <w:br/>
      </w:r>
      <w:proofErr w:type="spellStart"/>
      <w:r>
        <w:t>Daß</w:t>
      </w:r>
      <w:proofErr w:type="spellEnd"/>
      <w:r>
        <w:t xml:space="preserve"> wir </w:t>
      </w:r>
      <w:proofErr w:type="spellStart"/>
      <w:r>
        <w:t>kleinmüthig</w:t>
      </w:r>
      <w:proofErr w:type="spellEnd"/>
      <w:r>
        <w:t xml:space="preserve"> werden. </w:t>
      </w:r>
    </w:p>
    <w:p w14:paraId="01AA762D" w14:textId="77777777" w:rsidR="00961F47" w:rsidRDefault="00961F47" w:rsidP="00961F47">
      <w:pPr>
        <w:pStyle w:val="StandardWeb"/>
      </w:pPr>
      <w:r>
        <w:t>12. Der Glaub stimmt gar nicht überein</w:t>
      </w:r>
      <w:r>
        <w:br/>
        <w:t>Mit der schnöden Bauchsorge.</w:t>
      </w:r>
      <w:r>
        <w:br/>
        <w:t>Auf Gottes Hand hofft er allein,</w:t>
      </w:r>
      <w:r>
        <w:br/>
        <w:t xml:space="preserve">Spricht nicht: Was </w:t>
      </w:r>
      <w:proofErr w:type="spellStart"/>
      <w:r>
        <w:t>essn</w:t>
      </w:r>
      <w:proofErr w:type="spellEnd"/>
      <w:r>
        <w:t xml:space="preserve"> wir morgen?</w:t>
      </w:r>
      <w:r>
        <w:br/>
        <w:t xml:space="preserve">Er </w:t>
      </w:r>
      <w:proofErr w:type="spellStart"/>
      <w:r>
        <w:t>thut</w:t>
      </w:r>
      <w:proofErr w:type="spellEnd"/>
      <w:r>
        <w:t>, was ihm befohlen ist,</w:t>
      </w:r>
      <w:r>
        <w:br/>
        <w:t>Und lässt die Sorg dem Herrn Christ,</w:t>
      </w:r>
      <w:r>
        <w:br/>
        <w:t xml:space="preserve">Der </w:t>
      </w:r>
      <w:proofErr w:type="spellStart"/>
      <w:r>
        <w:t>halts</w:t>
      </w:r>
      <w:proofErr w:type="spellEnd"/>
      <w:r>
        <w:t xml:space="preserve"> Alls in sein Händen. </w:t>
      </w:r>
    </w:p>
    <w:p w14:paraId="03844410" w14:textId="77777777" w:rsidR="00961F47" w:rsidRDefault="00961F47" w:rsidP="00961F47">
      <w:pPr>
        <w:pStyle w:val="StandardWeb"/>
      </w:pPr>
      <w:r>
        <w:t>13. Stärk unsern Glauben, o Herr Christ,</w:t>
      </w:r>
      <w:r>
        <w:br/>
      </w:r>
      <w:proofErr w:type="spellStart"/>
      <w:r>
        <w:t>Laß</w:t>
      </w:r>
      <w:proofErr w:type="spellEnd"/>
      <w:r>
        <w:t xml:space="preserve"> uns die Sorg nicht plagen.</w:t>
      </w:r>
      <w:r>
        <w:br/>
        <w:t xml:space="preserve">Hilf uns, </w:t>
      </w:r>
      <w:proofErr w:type="spellStart"/>
      <w:r>
        <w:t>daß</w:t>
      </w:r>
      <w:proofErr w:type="spellEnd"/>
      <w:r>
        <w:t xml:space="preserve"> wir zu aller Frist</w:t>
      </w:r>
      <w:r>
        <w:br/>
      </w:r>
      <w:proofErr w:type="spellStart"/>
      <w:r>
        <w:t>Deim</w:t>
      </w:r>
      <w:proofErr w:type="spellEnd"/>
      <w:r>
        <w:t xml:space="preserve"> Reich erstlich nachjagen;</w:t>
      </w:r>
      <w:r>
        <w:br/>
      </w:r>
      <w:proofErr w:type="spellStart"/>
      <w:r>
        <w:t>Daß</w:t>
      </w:r>
      <w:proofErr w:type="spellEnd"/>
      <w:r>
        <w:t xml:space="preserve"> wir nicht, wie ein Heide </w:t>
      </w:r>
      <w:proofErr w:type="spellStart"/>
      <w:r>
        <w:t>thut</w:t>
      </w:r>
      <w:proofErr w:type="spellEnd"/>
      <w:r>
        <w:t>,</w:t>
      </w:r>
      <w:r>
        <w:br/>
        <w:t>Stets trachten nach dem zeitlich Gut</w:t>
      </w:r>
      <w:r>
        <w:br/>
        <w:t xml:space="preserve">Und das ewige verscherzen. </w:t>
      </w:r>
    </w:p>
    <w:p w14:paraId="0433D7A2" w14:textId="77777777" w:rsidR="00961F47" w:rsidRDefault="00961F47" w:rsidP="00961F47">
      <w:pPr>
        <w:pStyle w:val="StandardWeb"/>
      </w:pPr>
      <w:r>
        <w:t>Amen.</w:t>
      </w:r>
    </w:p>
    <w:p w14:paraId="2F5F4C54" w14:textId="77777777" w:rsidR="00994D50" w:rsidRDefault="00994D50" w:rsidP="00994D50">
      <w:pPr>
        <w:pStyle w:val="berschrift1"/>
      </w:pPr>
      <w:r>
        <w:t>Ach Gott, wie viel sind meiner Feind,</w:t>
      </w:r>
    </w:p>
    <w:p w14:paraId="75FFED68" w14:textId="77777777" w:rsidR="00994D50" w:rsidRPr="00994D50" w:rsidRDefault="00994D50" w:rsidP="00994D50">
      <w:pPr>
        <w:rPr>
          <w:b/>
        </w:rPr>
      </w:pPr>
      <w:r w:rsidRPr="00994D50">
        <w:rPr>
          <w:b/>
        </w:rPr>
        <w:t>Der 3. Psalm Davids.</w:t>
      </w:r>
    </w:p>
    <w:p w14:paraId="7643A624" w14:textId="77777777" w:rsidR="00994D50" w:rsidRDefault="00994D50" w:rsidP="00994D50">
      <w:pPr>
        <w:pStyle w:val="StandardWeb"/>
      </w:pPr>
      <w:r>
        <w:t>Ach Gott, wie viel sind meiner Feind,</w:t>
      </w:r>
      <w:r>
        <w:br/>
        <w:t>Die sich wider mich setzen.</w:t>
      </w:r>
      <w:r>
        <w:br/>
        <w:t xml:space="preserve">All ihr </w:t>
      </w:r>
      <w:proofErr w:type="spellStart"/>
      <w:r>
        <w:t>Anschläg</w:t>
      </w:r>
      <w:proofErr w:type="spellEnd"/>
      <w:r>
        <w:t xml:space="preserve"> gerichtet </w:t>
      </w:r>
      <w:proofErr w:type="spellStart"/>
      <w:r>
        <w:t>seind</w:t>
      </w:r>
      <w:proofErr w:type="spellEnd"/>
      <w:r>
        <w:t>,</w:t>
      </w:r>
      <w:r>
        <w:br/>
        <w:t>Dass sie mein Seel verletzen.</w:t>
      </w:r>
      <w:r>
        <w:br/>
        <w:t>Ihr viel sagen, kein Hilf bei Gott</w:t>
      </w:r>
      <w:r>
        <w:br/>
        <w:t>Darf er warten in seiner Not;</w:t>
      </w:r>
      <w:r>
        <w:br/>
        <w:t xml:space="preserve">Es ist um ihn geschehen. </w:t>
      </w:r>
    </w:p>
    <w:p w14:paraId="1C499A8E" w14:textId="77777777" w:rsidR="00994D50" w:rsidRDefault="00994D50" w:rsidP="00994D50">
      <w:pPr>
        <w:pStyle w:val="StandardWeb"/>
      </w:pPr>
      <w:r>
        <w:t>2. Aber Herr Gott, du bist mein Schild,</w:t>
      </w:r>
      <w:r>
        <w:br/>
        <w:t>Und setzest mich zu Ehren.</w:t>
      </w:r>
      <w:r>
        <w:br/>
        <w:t xml:space="preserve">Mein Haupt du selbst aufrichten </w:t>
      </w:r>
      <w:proofErr w:type="spellStart"/>
      <w:r>
        <w:t>willt</w:t>
      </w:r>
      <w:proofErr w:type="spellEnd"/>
      <w:r>
        <w:t>,</w:t>
      </w:r>
      <w:r>
        <w:br/>
        <w:t>Und meinen Feinden wehren.</w:t>
      </w:r>
      <w:r>
        <w:br/>
        <w:t>Denn alsobald ich zu dir schrei,</w:t>
      </w:r>
      <w:r>
        <w:br/>
        <w:t>So hörst du mich, und stehst mir bei,</w:t>
      </w:r>
      <w:r>
        <w:br/>
        <w:t xml:space="preserve">Von </w:t>
      </w:r>
      <w:proofErr w:type="spellStart"/>
      <w:r>
        <w:t>deim</w:t>
      </w:r>
      <w:proofErr w:type="spellEnd"/>
      <w:r>
        <w:t xml:space="preserve"> heiligen Berge. </w:t>
      </w:r>
    </w:p>
    <w:p w14:paraId="4EBB0D94" w14:textId="77777777" w:rsidR="00994D50" w:rsidRDefault="00994D50" w:rsidP="00994D50">
      <w:pPr>
        <w:pStyle w:val="StandardWeb"/>
      </w:pPr>
      <w:r>
        <w:t>3. Mit Ruh schlaf ich die ganze Nacht,</w:t>
      </w:r>
      <w:r>
        <w:br/>
        <w:t>Bis an den hellen Morgen.</w:t>
      </w:r>
      <w:r>
        <w:br/>
        <w:t>Denn mein Gott selber bei mir wacht,</w:t>
      </w:r>
      <w:r>
        <w:br/>
        <w:t xml:space="preserve">Damit ich schlaf </w:t>
      </w:r>
      <w:proofErr w:type="spellStart"/>
      <w:r>
        <w:t>ohn</w:t>
      </w:r>
      <w:proofErr w:type="spellEnd"/>
      <w:r>
        <w:t xml:space="preserve"> Sorgen;</w:t>
      </w:r>
      <w:r>
        <w:br/>
        <w:t xml:space="preserve">Wenn ich denn Morgens früh </w:t>
      </w:r>
      <w:proofErr w:type="spellStart"/>
      <w:r>
        <w:t>aufsteh</w:t>
      </w:r>
      <w:proofErr w:type="spellEnd"/>
      <w:r>
        <w:t>.</w:t>
      </w:r>
      <w:r>
        <w:br/>
        <w:t>Fröhlich an mein Arbeit ich geh,</w:t>
      </w:r>
      <w:r>
        <w:br/>
        <w:t xml:space="preserve">Und lass Gott immer walten. </w:t>
      </w:r>
    </w:p>
    <w:p w14:paraId="7904D85B" w14:textId="77777777" w:rsidR="00994D50" w:rsidRDefault="00994D50" w:rsidP="00994D50">
      <w:pPr>
        <w:pStyle w:val="StandardWeb"/>
      </w:pPr>
      <w:r>
        <w:t xml:space="preserve">4. Wenn gleich ein ganz Heer um mich </w:t>
      </w:r>
      <w:proofErr w:type="spellStart"/>
      <w:r>
        <w:t>leit</w:t>
      </w:r>
      <w:proofErr w:type="spellEnd"/>
      <w:r>
        <w:t>,</w:t>
      </w:r>
      <w:r>
        <w:br/>
        <w:t xml:space="preserve">Und nach </w:t>
      </w:r>
      <w:proofErr w:type="spellStart"/>
      <w:r>
        <w:t>meim</w:t>
      </w:r>
      <w:proofErr w:type="spellEnd"/>
      <w:r>
        <w:t xml:space="preserve"> Leben trachtet;</w:t>
      </w:r>
      <w:r>
        <w:br/>
        <w:t>Wenn ich mit Hunderttausend streit,</w:t>
      </w:r>
      <w:r>
        <w:br/>
        <w:t>Ihr Stärk mein Seel nichts achtet.</w:t>
      </w:r>
      <w:r>
        <w:br/>
        <w:t>Gott hilft, dass Keines siegen mag,</w:t>
      </w:r>
      <w:r>
        <w:br/>
        <w:t>Er gibt ihn selbst ein Backenschlag,</w:t>
      </w:r>
      <w:r>
        <w:br/>
        <w:t xml:space="preserve">Und ihre Zähn zerschmettert. </w:t>
      </w:r>
    </w:p>
    <w:p w14:paraId="49ED02FC" w14:textId="77777777" w:rsidR="00994D50" w:rsidRDefault="00994D50" w:rsidP="00994D50">
      <w:pPr>
        <w:pStyle w:val="StandardWeb"/>
      </w:pPr>
      <w:r>
        <w:t xml:space="preserve">5. Drum wer will Schutz und Hilfe </w:t>
      </w:r>
      <w:proofErr w:type="spellStart"/>
      <w:r>
        <w:t>han</w:t>
      </w:r>
      <w:proofErr w:type="spellEnd"/>
      <w:r>
        <w:t>,</w:t>
      </w:r>
      <w:r>
        <w:br/>
        <w:t xml:space="preserve">Und für </w:t>
      </w:r>
      <w:proofErr w:type="spellStart"/>
      <w:r>
        <w:t>seim</w:t>
      </w:r>
      <w:proofErr w:type="spellEnd"/>
      <w:r>
        <w:t xml:space="preserve"> Feind bestehen,</w:t>
      </w:r>
      <w:r>
        <w:br/>
        <w:t>Der schrei zu Gott und ruf ihn an,</w:t>
      </w:r>
      <w:r>
        <w:br/>
        <w:t>So wirds ihm glücklich gehen.</w:t>
      </w:r>
      <w:r>
        <w:br/>
        <w:t>Sein Volk bei ihm den Segen sucht,</w:t>
      </w:r>
      <w:r>
        <w:br/>
        <w:t>Und hat zum Herrn all sein Zuflucht;</w:t>
      </w:r>
      <w:r>
        <w:br/>
        <w:t xml:space="preserve">Denn er allein kann helfen. </w:t>
      </w:r>
    </w:p>
    <w:p w14:paraId="1E64B79B" w14:textId="77777777" w:rsidR="00106E59" w:rsidRDefault="00106E59" w:rsidP="00106E59">
      <w:pPr>
        <w:pStyle w:val="berschrift1"/>
      </w:pPr>
      <w:proofErr w:type="spellStart"/>
      <w:r>
        <w:t>ALle</w:t>
      </w:r>
      <w:proofErr w:type="spellEnd"/>
      <w:r>
        <w:t xml:space="preserve"> die Augen warten, HErr, auf dich</w:t>
      </w:r>
    </w:p>
    <w:p w14:paraId="18E47719" w14:textId="77777777" w:rsidR="00106E59" w:rsidRPr="00106E59" w:rsidRDefault="00106E59" w:rsidP="00106E59">
      <w:pPr>
        <w:rPr>
          <w:b/>
        </w:rPr>
      </w:pPr>
      <w:r w:rsidRPr="00106E59">
        <w:rPr>
          <w:b/>
        </w:rPr>
        <w:t xml:space="preserve">Ein Gebet und </w:t>
      </w:r>
      <w:proofErr w:type="spellStart"/>
      <w:r w:rsidRPr="00106E59">
        <w:rPr>
          <w:b/>
        </w:rPr>
        <w:t>Dancksagung</w:t>
      </w:r>
      <w:proofErr w:type="spellEnd"/>
      <w:r w:rsidRPr="00106E59">
        <w:rPr>
          <w:b/>
        </w:rPr>
        <w:t xml:space="preserve"> vor und nach dem Essen.</w:t>
      </w:r>
    </w:p>
    <w:p w14:paraId="0FB9BFFE" w14:textId="77777777" w:rsidR="00106E59" w:rsidRDefault="00106E59" w:rsidP="00106E59">
      <w:pPr>
        <w:pStyle w:val="StandardWeb"/>
      </w:pPr>
      <w:proofErr w:type="spellStart"/>
      <w:r>
        <w:t>ALle</w:t>
      </w:r>
      <w:proofErr w:type="spellEnd"/>
      <w:r>
        <w:t xml:space="preserve"> die Augen warten, HErr, auf dich,</w:t>
      </w:r>
      <w:r>
        <w:br/>
        <w:t xml:space="preserve">und </w:t>
      </w:r>
      <w:proofErr w:type="spellStart"/>
      <w:r>
        <w:t>auff</w:t>
      </w:r>
      <w:proofErr w:type="spellEnd"/>
      <w:r>
        <w:t xml:space="preserve"> deine </w:t>
      </w:r>
      <w:proofErr w:type="spellStart"/>
      <w:r>
        <w:t>güte</w:t>
      </w:r>
      <w:proofErr w:type="spellEnd"/>
      <w:r>
        <w:t xml:space="preserve"> verlassen sich,</w:t>
      </w:r>
      <w:r>
        <w:br/>
        <w:t xml:space="preserve">Zu rechter zeit gibst </w:t>
      </w:r>
      <w:proofErr w:type="spellStart"/>
      <w:r>
        <w:t>jn</w:t>
      </w:r>
      <w:proofErr w:type="spellEnd"/>
      <w:r>
        <w:t xml:space="preserve"> </w:t>
      </w:r>
      <w:proofErr w:type="spellStart"/>
      <w:r>
        <w:t>jr</w:t>
      </w:r>
      <w:proofErr w:type="spellEnd"/>
      <w:r>
        <w:t xml:space="preserve"> speis</w:t>
      </w:r>
      <w:r>
        <w:br/>
        <w:t xml:space="preserve">und </w:t>
      </w:r>
      <w:proofErr w:type="spellStart"/>
      <w:r>
        <w:t>nehrest</w:t>
      </w:r>
      <w:proofErr w:type="spellEnd"/>
      <w:r>
        <w:t xml:space="preserve"> sie mit allem </w:t>
      </w:r>
      <w:proofErr w:type="spellStart"/>
      <w:r>
        <w:t>vleis</w:t>
      </w:r>
      <w:proofErr w:type="spellEnd"/>
      <w:r>
        <w:t>.</w:t>
      </w:r>
    </w:p>
    <w:p w14:paraId="640738CE" w14:textId="77777777" w:rsidR="00106E59" w:rsidRDefault="00106E59" w:rsidP="00106E59">
      <w:pPr>
        <w:pStyle w:val="StandardWeb"/>
      </w:pPr>
      <w:r>
        <w:t xml:space="preserve">Die </w:t>
      </w:r>
      <w:proofErr w:type="spellStart"/>
      <w:r>
        <w:t>Blümblein</w:t>
      </w:r>
      <w:proofErr w:type="spellEnd"/>
      <w:r>
        <w:t xml:space="preserve"> </w:t>
      </w:r>
      <w:proofErr w:type="spellStart"/>
      <w:r>
        <w:t>schmückstu</w:t>
      </w:r>
      <w:proofErr w:type="spellEnd"/>
      <w:r>
        <w:t xml:space="preserve"> </w:t>
      </w:r>
      <w:proofErr w:type="spellStart"/>
      <w:r>
        <w:t>auff</w:t>
      </w:r>
      <w:proofErr w:type="spellEnd"/>
      <w:r>
        <w:t xml:space="preserve"> den </w:t>
      </w:r>
      <w:proofErr w:type="spellStart"/>
      <w:r>
        <w:t>felden</w:t>
      </w:r>
      <w:proofErr w:type="spellEnd"/>
      <w:r>
        <w:t>,</w:t>
      </w:r>
      <w:r>
        <w:br/>
        <w:t xml:space="preserve">die </w:t>
      </w:r>
      <w:proofErr w:type="spellStart"/>
      <w:r>
        <w:t>Beumelein</w:t>
      </w:r>
      <w:proofErr w:type="spellEnd"/>
      <w:r>
        <w:t xml:space="preserve"> kleidest in </w:t>
      </w:r>
      <w:proofErr w:type="spellStart"/>
      <w:r>
        <w:t>welden</w:t>
      </w:r>
      <w:proofErr w:type="spellEnd"/>
      <w:r>
        <w:t>,</w:t>
      </w:r>
      <w:r>
        <w:br/>
        <w:t xml:space="preserve">Es ist kein Thier, das </w:t>
      </w:r>
      <w:proofErr w:type="spellStart"/>
      <w:r>
        <w:t>hunger</w:t>
      </w:r>
      <w:proofErr w:type="spellEnd"/>
      <w:r>
        <w:t xml:space="preserve"> stirbt,</w:t>
      </w:r>
      <w:r>
        <w:br/>
      </w:r>
      <w:proofErr w:type="spellStart"/>
      <w:r>
        <w:t>alls</w:t>
      </w:r>
      <w:proofErr w:type="spellEnd"/>
      <w:r>
        <w:t xml:space="preserve"> du </w:t>
      </w:r>
      <w:proofErr w:type="spellStart"/>
      <w:r>
        <w:t>erhelst</w:t>
      </w:r>
      <w:proofErr w:type="spellEnd"/>
      <w:r>
        <w:t>, das nichts verdirbt.</w:t>
      </w:r>
    </w:p>
    <w:p w14:paraId="041B2642" w14:textId="77777777" w:rsidR="00106E59" w:rsidRDefault="00106E59" w:rsidP="00106E59">
      <w:pPr>
        <w:pStyle w:val="StandardWeb"/>
      </w:pPr>
      <w:r>
        <w:t xml:space="preserve">Wenn in der </w:t>
      </w:r>
      <w:proofErr w:type="spellStart"/>
      <w:r>
        <w:t>lufft</w:t>
      </w:r>
      <w:proofErr w:type="spellEnd"/>
      <w:r>
        <w:t xml:space="preserve"> die Vögelein singen,</w:t>
      </w:r>
      <w:r>
        <w:br/>
        <w:t xml:space="preserve">die </w:t>
      </w:r>
      <w:proofErr w:type="spellStart"/>
      <w:r>
        <w:t>Hewschrecken</w:t>
      </w:r>
      <w:proofErr w:type="spellEnd"/>
      <w:r>
        <w:t xml:space="preserve"> im </w:t>
      </w:r>
      <w:proofErr w:type="spellStart"/>
      <w:r>
        <w:t>grass</w:t>
      </w:r>
      <w:proofErr w:type="spellEnd"/>
      <w:r>
        <w:t xml:space="preserve"> </w:t>
      </w:r>
      <w:proofErr w:type="spellStart"/>
      <w:r>
        <w:t>hrumbspringen</w:t>
      </w:r>
      <w:proofErr w:type="spellEnd"/>
      <w:r>
        <w:t>,</w:t>
      </w:r>
      <w:r>
        <w:br/>
      </w:r>
      <w:proofErr w:type="spellStart"/>
      <w:r>
        <w:t>Ir</w:t>
      </w:r>
      <w:proofErr w:type="spellEnd"/>
      <w:r>
        <w:t xml:space="preserve"> speis sie finden allezeit</w:t>
      </w:r>
      <w:r>
        <w:br/>
        <w:t xml:space="preserve">durch deine </w:t>
      </w:r>
      <w:proofErr w:type="spellStart"/>
      <w:r>
        <w:t>güt</w:t>
      </w:r>
      <w:proofErr w:type="spellEnd"/>
      <w:r>
        <w:t xml:space="preserve"> und </w:t>
      </w:r>
      <w:proofErr w:type="spellStart"/>
      <w:r>
        <w:t>miltigkeit</w:t>
      </w:r>
      <w:proofErr w:type="spellEnd"/>
      <w:r>
        <w:t>.</w:t>
      </w:r>
    </w:p>
    <w:p w14:paraId="20976947" w14:textId="77777777" w:rsidR="00106E59" w:rsidRDefault="00106E59" w:rsidP="00106E59">
      <w:pPr>
        <w:pStyle w:val="StandardWeb"/>
      </w:pPr>
      <w:r>
        <w:t xml:space="preserve">Wenn zu dir schreien die jungen </w:t>
      </w:r>
      <w:proofErr w:type="spellStart"/>
      <w:r>
        <w:t>Reblein</w:t>
      </w:r>
      <w:proofErr w:type="spellEnd"/>
      <w:r>
        <w:t>,</w:t>
      </w:r>
      <w:r>
        <w:br/>
      </w:r>
      <w:proofErr w:type="spellStart"/>
      <w:r>
        <w:t>jr</w:t>
      </w:r>
      <w:proofErr w:type="spellEnd"/>
      <w:r>
        <w:t xml:space="preserve"> </w:t>
      </w:r>
      <w:proofErr w:type="spellStart"/>
      <w:r>
        <w:t>narung</w:t>
      </w:r>
      <w:proofErr w:type="spellEnd"/>
      <w:r>
        <w:t xml:space="preserve"> </w:t>
      </w:r>
      <w:proofErr w:type="spellStart"/>
      <w:r>
        <w:t>schaffstu</w:t>
      </w:r>
      <w:proofErr w:type="spellEnd"/>
      <w:r>
        <w:t xml:space="preserve"> </w:t>
      </w:r>
      <w:proofErr w:type="spellStart"/>
      <w:r>
        <w:t>jn</w:t>
      </w:r>
      <w:proofErr w:type="spellEnd"/>
      <w:r>
        <w:t xml:space="preserve"> ins </w:t>
      </w:r>
      <w:proofErr w:type="spellStart"/>
      <w:r>
        <w:t>nest</w:t>
      </w:r>
      <w:proofErr w:type="spellEnd"/>
      <w:r>
        <w:t xml:space="preserve"> </w:t>
      </w:r>
      <w:proofErr w:type="spellStart"/>
      <w:r>
        <w:t>hinnein</w:t>
      </w:r>
      <w:proofErr w:type="spellEnd"/>
      <w:r>
        <w:t>,</w:t>
      </w:r>
      <w:r>
        <w:br/>
        <w:t>Deins gleichen man kein Vater find,</w:t>
      </w:r>
      <w:r>
        <w:br/>
        <w:t>der also sorgt für seine Kind.</w:t>
      </w:r>
    </w:p>
    <w:p w14:paraId="6BAE7E37" w14:textId="77777777" w:rsidR="00106E59" w:rsidRDefault="00106E59" w:rsidP="00106E59">
      <w:pPr>
        <w:pStyle w:val="StandardWeb"/>
      </w:pPr>
      <w:r>
        <w:t xml:space="preserve">Wie </w:t>
      </w:r>
      <w:proofErr w:type="spellStart"/>
      <w:r>
        <w:t>solstu</w:t>
      </w:r>
      <w:proofErr w:type="spellEnd"/>
      <w:r>
        <w:t xml:space="preserve"> denn unser vergessen,</w:t>
      </w:r>
      <w:r>
        <w:br/>
        <w:t>das wir an Kleidern und essen</w:t>
      </w:r>
      <w:r>
        <w:br/>
      </w:r>
      <w:proofErr w:type="spellStart"/>
      <w:r>
        <w:t>Solten</w:t>
      </w:r>
      <w:proofErr w:type="spellEnd"/>
      <w:r>
        <w:t xml:space="preserve"> </w:t>
      </w:r>
      <w:proofErr w:type="spellStart"/>
      <w:r>
        <w:t>abbruch</w:t>
      </w:r>
      <w:proofErr w:type="spellEnd"/>
      <w:r>
        <w:t xml:space="preserve"> und </w:t>
      </w:r>
      <w:proofErr w:type="spellStart"/>
      <w:r>
        <w:t>mangel</w:t>
      </w:r>
      <w:proofErr w:type="spellEnd"/>
      <w:r>
        <w:t xml:space="preserve"> </w:t>
      </w:r>
      <w:proofErr w:type="spellStart"/>
      <w:r>
        <w:t>han</w:t>
      </w:r>
      <w:proofErr w:type="spellEnd"/>
      <w:r>
        <w:t>,</w:t>
      </w:r>
      <w:r>
        <w:br/>
        <w:t xml:space="preserve">die im Glauben dich </w:t>
      </w:r>
      <w:proofErr w:type="spellStart"/>
      <w:r>
        <w:t>ruffen</w:t>
      </w:r>
      <w:proofErr w:type="spellEnd"/>
      <w:r>
        <w:t xml:space="preserve"> an?</w:t>
      </w:r>
    </w:p>
    <w:p w14:paraId="202CF161" w14:textId="77777777" w:rsidR="00106E59" w:rsidRDefault="00106E59" w:rsidP="00106E59">
      <w:pPr>
        <w:pStyle w:val="StandardWeb"/>
      </w:pPr>
      <w:r>
        <w:t xml:space="preserve">O HErr, du wollest </w:t>
      </w:r>
      <w:proofErr w:type="spellStart"/>
      <w:r>
        <w:t>gebenedeien</w:t>
      </w:r>
      <w:proofErr w:type="spellEnd"/>
      <w:r>
        <w:t>,</w:t>
      </w:r>
      <w:r>
        <w:br/>
        <w:t xml:space="preserve">die speis, das sie uns </w:t>
      </w:r>
      <w:proofErr w:type="spellStart"/>
      <w:r>
        <w:t>gedeien</w:t>
      </w:r>
      <w:proofErr w:type="spellEnd"/>
      <w:r>
        <w:t>!</w:t>
      </w:r>
      <w:r>
        <w:br/>
        <w:t>Segen uns, HErr, und deine Gab,</w:t>
      </w:r>
      <w:r>
        <w:br/>
        <w:t xml:space="preserve">das Leib und Seel sich </w:t>
      </w:r>
      <w:proofErr w:type="spellStart"/>
      <w:r>
        <w:t>wol</w:t>
      </w:r>
      <w:proofErr w:type="spellEnd"/>
      <w:r>
        <w:t xml:space="preserve"> gehab!</w:t>
      </w:r>
    </w:p>
    <w:p w14:paraId="7734D134" w14:textId="77777777" w:rsidR="00106E59" w:rsidRDefault="00106E59" w:rsidP="00106E59">
      <w:pPr>
        <w:pStyle w:val="StandardWeb"/>
      </w:pPr>
      <w:r>
        <w:t xml:space="preserve">Und speis auch unser Seel mit </w:t>
      </w:r>
      <w:proofErr w:type="spellStart"/>
      <w:r>
        <w:t>Himelbrot</w:t>
      </w:r>
      <w:proofErr w:type="spellEnd"/>
      <w:r>
        <w:t>,</w:t>
      </w:r>
      <w:r>
        <w:br/>
        <w:t xml:space="preserve">das uns erhalt für dem ewigen </w:t>
      </w:r>
      <w:proofErr w:type="spellStart"/>
      <w:r>
        <w:t>tod</w:t>
      </w:r>
      <w:proofErr w:type="spellEnd"/>
      <w:r>
        <w:t>,</w:t>
      </w:r>
      <w:r>
        <w:br/>
        <w:t>Uff das wir nach der bösen zeit</w:t>
      </w:r>
      <w:r>
        <w:br/>
        <w:t xml:space="preserve">mit dir leben in </w:t>
      </w:r>
      <w:proofErr w:type="spellStart"/>
      <w:r>
        <w:t>ewigkeit</w:t>
      </w:r>
      <w:proofErr w:type="spellEnd"/>
      <w:r>
        <w:t>! Amen.</w:t>
      </w:r>
    </w:p>
    <w:p w14:paraId="1BE907FF" w14:textId="5F6CFEE9" w:rsidR="005D31D6" w:rsidRDefault="005D31D6" w:rsidP="005D31D6">
      <w:pPr>
        <w:pStyle w:val="berschrift1"/>
      </w:pPr>
      <w:r>
        <w:t>Alle die Augen warten, Herr, auf dich</w:t>
      </w:r>
      <w:r w:rsidR="00106E59">
        <w:t xml:space="preserve"> (modernisiert)</w:t>
      </w:r>
    </w:p>
    <w:p w14:paraId="55E47616" w14:textId="77777777" w:rsidR="005D31D6" w:rsidRPr="005D31D6" w:rsidRDefault="005D31D6" w:rsidP="005D31D6">
      <w:pPr>
        <w:rPr>
          <w:b/>
        </w:rPr>
      </w:pPr>
      <w:r w:rsidRPr="005D31D6">
        <w:rPr>
          <w:b/>
        </w:rPr>
        <w:t>Ein Gebet und Danksagung vor dem Essen.</w:t>
      </w:r>
    </w:p>
    <w:p w14:paraId="38930987" w14:textId="77777777" w:rsidR="005D31D6" w:rsidRDefault="005D31D6" w:rsidP="005D31D6">
      <w:pPr>
        <w:pStyle w:val="StandardWeb"/>
      </w:pPr>
      <w:r>
        <w:t>Alle die Augen warten, Herr, auf dich,</w:t>
      </w:r>
      <w:r>
        <w:br/>
        <w:t>Und auf deine Güte verlassen sich;</w:t>
      </w:r>
      <w:r>
        <w:br/>
        <w:t>zu rechter Zeit gibst ihn ihr Speis,</w:t>
      </w:r>
      <w:r>
        <w:br/>
        <w:t xml:space="preserve">Und nährest sie mit allem Fleiß. </w:t>
      </w:r>
    </w:p>
    <w:p w14:paraId="7BE14A38" w14:textId="77777777" w:rsidR="005D31D6" w:rsidRDefault="005D31D6" w:rsidP="005D31D6">
      <w:pPr>
        <w:pStyle w:val="StandardWeb"/>
      </w:pPr>
      <w:r>
        <w:t>2. Die Blümlein schmückst du auf den Felden,</w:t>
      </w:r>
      <w:r>
        <w:br/>
        <w:t xml:space="preserve">Die </w:t>
      </w:r>
      <w:proofErr w:type="spellStart"/>
      <w:r>
        <w:t>Bäumelein</w:t>
      </w:r>
      <w:proofErr w:type="spellEnd"/>
      <w:r>
        <w:t xml:space="preserve"> kleidest in </w:t>
      </w:r>
      <w:proofErr w:type="spellStart"/>
      <w:r>
        <w:t>Wälden</w:t>
      </w:r>
      <w:proofErr w:type="spellEnd"/>
      <w:r>
        <w:t>,</w:t>
      </w:r>
      <w:r>
        <w:br/>
        <w:t>Es ist kein Tier, das Hungers stirbt;</w:t>
      </w:r>
      <w:r>
        <w:br/>
        <w:t xml:space="preserve">Alls du erhältst, dass nichts verdirbt. </w:t>
      </w:r>
    </w:p>
    <w:p w14:paraId="0CE93FCE" w14:textId="77777777" w:rsidR="005D31D6" w:rsidRDefault="005D31D6" w:rsidP="005D31D6">
      <w:pPr>
        <w:pStyle w:val="StandardWeb"/>
      </w:pPr>
      <w:r>
        <w:t>3. Wenn in der Luft die Vögelein singen,</w:t>
      </w:r>
      <w:r>
        <w:br/>
        <w:t xml:space="preserve">Die Heuschrecklein im Gras </w:t>
      </w:r>
      <w:proofErr w:type="spellStart"/>
      <w:r>
        <w:t>hrumspringen</w:t>
      </w:r>
      <w:proofErr w:type="spellEnd"/>
      <w:r>
        <w:t>,</w:t>
      </w:r>
      <w:r>
        <w:br/>
        <w:t>Ihr Speis sie finden allezeit</w:t>
      </w:r>
      <w:r>
        <w:br/>
        <w:t xml:space="preserve">Durch deine </w:t>
      </w:r>
      <w:proofErr w:type="spellStart"/>
      <w:r>
        <w:t>Güt</w:t>
      </w:r>
      <w:proofErr w:type="spellEnd"/>
      <w:r>
        <w:t xml:space="preserve"> und </w:t>
      </w:r>
      <w:proofErr w:type="spellStart"/>
      <w:r>
        <w:t>Mildigkeit</w:t>
      </w:r>
      <w:proofErr w:type="spellEnd"/>
      <w:r>
        <w:t xml:space="preserve">. </w:t>
      </w:r>
    </w:p>
    <w:p w14:paraId="6B41863E" w14:textId="77777777" w:rsidR="005D31D6" w:rsidRDefault="005D31D6" w:rsidP="005D31D6">
      <w:pPr>
        <w:pStyle w:val="StandardWeb"/>
      </w:pPr>
      <w:r>
        <w:t xml:space="preserve">4. Wenn zu dir schreien die jungen </w:t>
      </w:r>
      <w:proofErr w:type="spellStart"/>
      <w:r>
        <w:t>Räblein</w:t>
      </w:r>
      <w:proofErr w:type="spellEnd"/>
      <w:r>
        <w:t>,</w:t>
      </w:r>
      <w:r>
        <w:br/>
        <w:t>Ihr Nahrung schaffst du ihn ins Nest hinein,</w:t>
      </w:r>
      <w:r>
        <w:br/>
        <w:t xml:space="preserve">Deins gleichen man kein Vater </w:t>
      </w:r>
      <w:proofErr w:type="spellStart"/>
      <w:r>
        <w:t>findt</w:t>
      </w:r>
      <w:proofErr w:type="spellEnd"/>
      <w:r>
        <w:t>,</w:t>
      </w:r>
      <w:r>
        <w:br/>
        <w:t xml:space="preserve">Der also sorgt für seine Kind. </w:t>
      </w:r>
    </w:p>
    <w:p w14:paraId="4BC7F282" w14:textId="77777777" w:rsidR="005D31D6" w:rsidRDefault="005D31D6" w:rsidP="005D31D6">
      <w:pPr>
        <w:pStyle w:val="StandardWeb"/>
      </w:pPr>
      <w:r>
        <w:t>5. Wie sollst du denn unser vergessen;</w:t>
      </w:r>
      <w:r>
        <w:br/>
        <w:t>Dass wir an Kleidern und Essen</w:t>
      </w:r>
      <w:r>
        <w:br/>
        <w:t xml:space="preserve">Sollten Abbruch und Mangel </w:t>
      </w:r>
      <w:proofErr w:type="spellStart"/>
      <w:r>
        <w:t>han</w:t>
      </w:r>
      <w:proofErr w:type="spellEnd"/>
      <w:r>
        <w:t>,</w:t>
      </w:r>
      <w:r>
        <w:br/>
        <w:t xml:space="preserve">Die im Glauben dich rufen an? </w:t>
      </w:r>
    </w:p>
    <w:p w14:paraId="50AF33FA" w14:textId="77777777" w:rsidR="005D31D6" w:rsidRDefault="005D31D6" w:rsidP="005D31D6">
      <w:pPr>
        <w:pStyle w:val="StandardWeb"/>
      </w:pPr>
      <w:r>
        <w:t xml:space="preserve">6. O Herr, du wollest </w:t>
      </w:r>
      <w:proofErr w:type="spellStart"/>
      <w:r>
        <w:t>gebenebeien</w:t>
      </w:r>
      <w:proofErr w:type="spellEnd"/>
      <w:r>
        <w:br/>
        <w:t>Die Speis, dass sie uns gedeihen,</w:t>
      </w:r>
      <w:r>
        <w:br/>
        <w:t>Segen uns, Herr, und deine Gab,</w:t>
      </w:r>
      <w:r>
        <w:br/>
        <w:t xml:space="preserve">Dass Leib und Seel sich wohl gehab. </w:t>
      </w:r>
    </w:p>
    <w:p w14:paraId="6C69D3FC" w14:textId="77777777" w:rsidR="005D31D6" w:rsidRDefault="005D31D6" w:rsidP="005D31D6">
      <w:pPr>
        <w:pStyle w:val="StandardWeb"/>
      </w:pPr>
      <w:r>
        <w:t>7. Und speis auch unser Seel mit Himmelbrot,</w:t>
      </w:r>
      <w:r>
        <w:br/>
        <w:t>Das uns erhalt für den ewigen Tod,</w:t>
      </w:r>
      <w:r>
        <w:br/>
        <w:t>Auf dass wir nach der bösen Zeit</w:t>
      </w:r>
      <w:r>
        <w:br/>
        <w:t>Mit dir leben in Ewigkeit. Amen.</w:t>
      </w:r>
    </w:p>
    <w:p w14:paraId="6C79E34A" w14:textId="77777777" w:rsidR="00961F47" w:rsidRDefault="00961F47" w:rsidP="00961F47">
      <w:pPr>
        <w:pStyle w:val="berschrift1"/>
      </w:pPr>
      <w:r>
        <w:t>Als nun erfüllet war die Zeit</w:t>
      </w:r>
    </w:p>
    <w:p w14:paraId="1B1180AD" w14:textId="77777777" w:rsidR="00961F47" w:rsidRPr="00961F47" w:rsidRDefault="00961F47" w:rsidP="00961F47">
      <w:pPr>
        <w:rPr>
          <w:b/>
          <w:sz w:val="48"/>
          <w:szCs w:val="48"/>
          <w:lang w:eastAsia="de-DE"/>
        </w:rPr>
      </w:pPr>
      <w:r w:rsidRPr="00961F47">
        <w:rPr>
          <w:b/>
        </w:rPr>
        <w:t>Am Pfingsttag.</w:t>
      </w:r>
    </w:p>
    <w:p w14:paraId="09822AD1" w14:textId="77777777" w:rsidR="00961F47" w:rsidRDefault="00961F47" w:rsidP="00961F47">
      <w:pPr>
        <w:pStyle w:val="StandardWeb"/>
      </w:pPr>
      <w:r>
        <w:rPr>
          <w:rStyle w:val="Hervorhebung"/>
        </w:rPr>
        <w:t xml:space="preserve">Im Ton: Spiritus </w:t>
      </w:r>
      <w:proofErr w:type="spellStart"/>
      <w:r>
        <w:rPr>
          <w:rStyle w:val="Hervorhebung"/>
        </w:rPr>
        <w:t>sancti</w:t>
      </w:r>
      <w:proofErr w:type="spellEnd"/>
      <w:r>
        <w:rPr>
          <w:rStyle w:val="Hervorhebung"/>
        </w:rPr>
        <w:t xml:space="preserve"> </w:t>
      </w:r>
      <w:proofErr w:type="spellStart"/>
      <w:r>
        <w:rPr>
          <w:rStyle w:val="Hervorhebung"/>
        </w:rPr>
        <w:t>gratia</w:t>
      </w:r>
      <w:proofErr w:type="spellEnd"/>
      <w:r>
        <w:rPr>
          <w:rStyle w:val="Hervorhebung"/>
        </w:rPr>
        <w:t>,</w:t>
      </w:r>
      <w:r>
        <w:rPr>
          <w:i/>
          <w:iCs/>
        </w:rPr>
        <w:br/>
      </w:r>
      <w:r>
        <w:rPr>
          <w:rStyle w:val="Hervorhebung"/>
        </w:rPr>
        <w:t xml:space="preserve">oder: Erschienen ist der herrlich Tag. </w:t>
      </w:r>
    </w:p>
    <w:p w14:paraId="61B14FB8" w14:textId="77777777" w:rsidR="00961F47" w:rsidRDefault="00961F47" w:rsidP="00961F47">
      <w:pPr>
        <w:pStyle w:val="StandardWeb"/>
      </w:pPr>
      <w:r>
        <w:t>Als nun erfüllet war die Zeit,</w:t>
      </w:r>
      <w:r>
        <w:br/>
        <w:t>Davon Joel hat prophezeit,</w:t>
      </w:r>
      <w:r>
        <w:br/>
      </w:r>
      <w:proofErr w:type="spellStart"/>
      <w:r>
        <w:t>Daß</w:t>
      </w:r>
      <w:proofErr w:type="spellEnd"/>
      <w:r>
        <w:t xml:space="preserve"> Gott seinen heiligen Geist</w:t>
      </w:r>
      <w:r>
        <w:br/>
        <w:t xml:space="preserve">Ausgießen wollt </w:t>
      </w:r>
      <w:proofErr w:type="spellStart"/>
      <w:r>
        <w:t>übr</w:t>
      </w:r>
      <w:proofErr w:type="spellEnd"/>
      <w:r>
        <w:t xml:space="preserve"> alles Fleisch. </w:t>
      </w:r>
    </w:p>
    <w:p w14:paraId="6A4C1DBB" w14:textId="77777777" w:rsidR="00961F47" w:rsidRDefault="00961F47" w:rsidP="00961F47">
      <w:pPr>
        <w:pStyle w:val="StandardWeb"/>
      </w:pPr>
      <w:r>
        <w:t>2. Der Jünger und Apostel Schaar</w:t>
      </w:r>
      <w:r>
        <w:br/>
        <w:t>Am Pfingsttag all beisammen war,</w:t>
      </w:r>
      <w:r>
        <w:br/>
        <w:t xml:space="preserve">Sein </w:t>
      </w:r>
      <w:proofErr w:type="spellStart"/>
      <w:r>
        <w:t>Zusag</w:t>
      </w:r>
      <w:proofErr w:type="spellEnd"/>
      <w:r>
        <w:t xml:space="preserve"> ihn der Herre </w:t>
      </w:r>
      <w:proofErr w:type="spellStart"/>
      <w:r>
        <w:t>leist</w:t>
      </w:r>
      <w:proofErr w:type="spellEnd"/>
      <w:r>
        <w:t>,</w:t>
      </w:r>
      <w:r>
        <w:br/>
        <w:t xml:space="preserve">Sandt ihn vom Vater den heiligen Geist. </w:t>
      </w:r>
    </w:p>
    <w:p w14:paraId="051D919D" w14:textId="77777777" w:rsidR="00961F47" w:rsidRDefault="00961F47" w:rsidP="00961F47">
      <w:pPr>
        <w:pStyle w:val="StandardWeb"/>
      </w:pPr>
      <w:r>
        <w:t>3. In einem Brausen sehr geschwind</w:t>
      </w:r>
      <w:r>
        <w:br/>
        <w:t xml:space="preserve">Kam er, und in </w:t>
      </w:r>
      <w:proofErr w:type="spellStart"/>
      <w:r>
        <w:t>eim</w:t>
      </w:r>
      <w:proofErr w:type="spellEnd"/>
      <w:r>
        <w:t xml:space="preserve"> großen Wind,</w:t>
      </w:r>
      <w:r>
        <w:br/>
      </w:r>
      <w:proofErr w:type="spellStart"/>
      <w:r>
        <w:t>Zertheilt</w:t>
      </w:r>
      <w:proofErr w:type="spellEnd"/>
      <w:r>
        <w:t xml:space="preserve"> gleich wie ein </w:t>
      </w:r>
      <w:proofErr w:type="spellStart"/>
      <w:r>
        <w:t>Feuerflamm</w:t>
      </w:r>
      <w:proofErr w:type="spellEnd"/>
      <w:r>
        <w:t>,</w:t>
      </w:r>
      <w:r>
        <w:br/>
        <w:t xml:space="preserve">Auf sie </w:t>
      </w:r>
      <w:proofErr w:type="spellStart"/>
      <w:r>
        <w:t>satzt</w:t>
      </w:r>
      <w:proofErr w:type="spellEnd"/>
      <w:r>
        <w:t xml:space="preserve"> er sich </w:t>
      </w:r>
      <w:proofErr w:type="spellStart"/>
      <w:r>
        <w:t>allesamm</w:t>
      </w:r>
      <w:proofErr w:type="spellEnd"/>
      <w:r>
        <w:t xml:space="preserve">. </w:t>
      </w:r>
    </w:p>
    <w:p w14:paraId="5A67DF1E" w14:textId="77777777" w:rsidR="00961F47" w:rsidRDefault="00961F47" w:rsidP="00961F47">
      <w:pPr>
        <w:pStyle w:val="StandardWeb"/>
      </w:pPr>
      <w:r>
        <w:t>4. Bald sich in ihn erzeugt (erregt) sein Kraft,</w:t>
      </w:r>
      <w:r>
        <w:br/>
        <w:t>Sie lobten Gott von ganzer Macht,</w:t>
      </w:r>
      <w:r>
        <w:br/>
        <w:t>Und predigten mit Freudigkeit,</w:t>
      </w:r>
      <w:r>
        <w:br/>
        <w:t xml:space="preserve">Ihr Furcht verschwand und Blödigkeit. </w:t>
      </w:r>
    </w:p>
    <w:p w14:paraId="5DE76CBF" w14:textId="77777777" w:rsidR="00961F47" w:rsidRDefault="00961F47" w:rsidP="00961F47">
      <w:pPr>
        <w:pStyle w:val="StandardWeb"/>
      </w:pPr>
      <w:r>
        <w:t>5. Mit mancher Zungen sie redeten,</w:t>
      </w:r>
      <w:r>
        <w:br/>
      </w:r>
      <w:proofErr w:type="spellStart"/>
      <w:r>
        <w:t>Deß</w:t>
      </w:r>
      <w:proofErr w:type="spellEnd"/>
      <w:r>
        <w:t xml:space="preserve"> sich die </w:t>
      </w:r>
      <w:proofErr w:type="spellStart"/>
      <w:r>
        <w:t>Leut</w:t>
      </w:r>
      <w:proofErr w:type="spellEnd"/>
      <w:r>
        <w:t xml:space="preserve"> verwunderten,</w:t>
      </w:r>
      <w:r>
        <w:br/>
        <w:t>Viel trieben auch daraus ein Spott,</w:t>
      </w:r>
      <w:r>
        <w:br/>
        <w:t xml:space="preserve">Sonderlich der Schriftgelehrten Rott. </w:t>
      </w:r>
    </w:p>
    <w:p w14:paraId="1243B5FA" w14:textId="77777777" w:rsidR="00961F47" w:rsidRDefault="00961F47" w:rsidP="00961F47">
      <w:pPr>
        <w:pStyle w:val="StandardWeb"/>
      </w:pPr>
      <w:r>
        <w:t xml:space="preserve">6. Sie </w:t>
      </w:r>
      <w:proofErr w:type="spellStart"/>
      <w:r>
        <w:t>gabens</w:t>
      </w:r>
      <w:proofErr w:type="spellEnd"/>
      <w:r>
        <w:t xml:space="preserve"> Schuld dem süßen Wein,</w:t>
      </w:r>
      <w:r>
        <w:br/>
        <w:t xml:space="preserve">Sie sprachen: Wie kann das </w:t>
      </w:r>
      <w:proofErr w:type="spellStart"/>
      <w:r>
        <w:t>gesein</w:t>
      </w:r>
      <w:proofErr w:type="spellEnd"/>
      <w:r>
        <w:t>?</w:t>
      </w:r>
      <w:r>
        <w:br/>
        <w:t>Vernimmt doch jeder seine Sprach,</w:t>
      </w:r>
      <w:r>
        <w:br/>
        <w:t>Desgleichen zuvor nie geschah.</w:t>
      </w:r>
    </w:p>
    <w:p w14:paraId="4AA90273" w14:textId="77777777" w:rsidR="00961F47" w:rsidRDefault="00961F47" w:rsidP="00961F47">
      <w:pPr>
        <w:pStyle w:val="StandardWeb"/>
      </w:pPr>
      <w:r>
        <w:t>7. O höchster Trost der Christenheit,</w:t>
      </w:r>
      <w:r>
        <w:br/>
        <w:t>Unser Patron in Kreuz und Leid,</w:t>
      </w:r>
      <w:r>
        <w:br/>
        <w:t>Tröster und Beistand in der Noth,</w:t>
      </w:r>
      <w:r>
        <w:br/>
        <w:t xml:space="preserve">O </w:t>
      </w:r>
      <w:proofErr w:type="spellStart"/>
      <w:r>
        <w:t>heilger</w:t>
      </w:r>
      <w:proofErr w:type="spellEnd"/>
      <w:r>
        <w:t xml:space="preserve"> Geist, du wahrer Gott, </w:t>
      </w:r>
    </w:p>
    <w:p w14:paraId="50CFCC52" w14:textId="77777777" w:rsidR="00961F47" w:rsidRDefault="00961F47" w:rsidP="00961F47">
      <w:pPr>
        <w:pStyle w:val="StandardWeb"/>
      </w:pPr>
      <w:r>
        <w:t xml:space="preserve">8. </w:t>
      </w:r>
      <w:proofErr w:type="spellStart"/>
      <w:r>
        <w:t>Laß</w:t>
      </w:r>
      <w:proofErr w:type="spellEnd"/>
      <w:r>
        <w:t xml:space="preserve"> dir dein armes </w:t>
      </w:r>
      <w:proofErr w:type="spellStart"/>
      <w:r>
        <w:t>Häufelein</w:t>
      </w:r>
      <w:proofErr w:type="spellEnd"/>
      <w:r>
        <w:t>,</w:t>
      </w:r>
      <w:r>
        <w:br/>
        <w:t xml:space="preserve">Dein </w:t>
      </w:r>
      <w:proofErr w:type="spellStart"/>
      <w:r>
        <w:t>heilge</w:t>
      </w:r>
      <w:proofErr w:type="spellEnd"/>
      <w:r>
        <w:t xml:space="preserve"> Kirch befohlen sein,</w:t>
      </w:r>
      <w:r>
        <w:br/>
        <w:t>Zünd in uns an der Liebe Brunst,</w:t>
      </w:r>
      <w:r>
        <w:br/>
        <w:t xml:space="preserve">Denn </w:t>
      </w:r>
      <w:proofErr w:type="spellStart"/>
      <w:r>
        <w:t>ohn</w:t>
      </w:r>
      <w:proofErr w:type="spellEnd"/>
      <w:r>
        <w:t xml:space="preserve"> dein Gnad ists </w:t>
      </w:r>
      <w:proofErr w:type="spellStart"/>
      <w:r>
        <w:t>alls</w:t>
      </w:r>
      <w:proofErr w:type="spellEnd"/>
      <w:r>
        <w:t xml:space="preserve"> umsonst. </w:t>
      </w:r>
    </w:p>
    <w:p w14:paraId="4EDE37C3" w14:textId="77777777" w:rsidR="00961F47" w:rsidRDefault="00961F47" w:rsidP="00961F47">
      <w:pPr>
        <w:pStyle w:val="StandardWeb"/>
      </w:pPr>
      <w:r>
        <w:t>9. Stärk uns und gib du Herz und Muth,</w:t>
      </w:r>
      <w:r>
        <w:br/>
      </w:r>
      <w:proofErr w:type="spellStart"/>
      <w:r>
        <w:t>Daß</w:t>
      </w:r>
      <w:proofErr w:type="spellEnd"/>
      <w:r>
        <w:t xml:space="preserve"> wir beim Wort, dem höchsten Gut,</w:t>
      </w:r>
      <w:r>
        <w:br/>
        <w:t xml:space="preserve">Halten steif, und </w:t>
      </w:r>
      <w:proofErr w:type="spellStart"/>
      <w:r>
        <w:t>stehn</w:t>
      </w:r>
      <w:proofErr w:type="spellEnd"/>
      <w:r>
        <w:t xml:space="preserve"> fest </w:t>
      </w:r>
      <w:proofErr w:type="spellStart"/>
      <w:r>
        <w:t>darbei</w:t>
      </w:r>
      <w:proofErr w:type="spellEnd"/>
      <w:r>
        <w:t>,</w:t>
      </w:r>
      <w:r>
        <w:br/>
        <w:t xml:space="preserve">Im Fall der Noth bekennen frei. </w:t>
      </w:r>
    </w:p>
    <w:p w14:paraId="3E0E02BD" w14:textId="77777777" w:rsidR="00961F47" w:rsidRDefault="00961F47" w:rsidP="00961F47">
      <w:pPr>
        <w:pStyle w:val="StandardWeb"/>
      </w:pPr>
      <w:r>
        <w:t xml:space="preserve">10. </w:t>
      </w:r>
      <w:proofErr w:type="spellStart"/>
      <w:r>
        <w:t>Daß</w:t>
      </w:r>
      <w:proofErr w:type="spellEnd"/>
      <w:r>
        <w:t xml:space="preserve"> uns kein Fahr noch Tyrannei</w:t>
      </w:r>
      <w:r>
        <w:br/>
      </w:r>
      <w:proofErr w:type="spellStart"/>
      <w:r>
        <w:t>Abschreck</w:t>
      </w:r>
      <w:proofErr w:type="spellEnd"/>
      <w:r>
        <w:t>, dein Gnad, Herr, steh uns bei,</w:t>
      </w:r>
      <w:r>
        <w:br/>
      </w:r>
      <w:proofErr w:type="spellStart"/>
      <w:r>
        <w:t>Daß</w:t>
      </w:r>
      <w:proofErr w:type="spellEnd"/>
      <w:r>
        <w:t xml:space="preserve"> unser blödes, schwaches Fleisch,</w:t>
      </w:r>
      <w:r>
        <w:br/>
        <w:t xml:space="preserve">Stark </w:t>
      </w:r>
      <w:proofErr w:type="spellStart"/>
      <w:r>
        <w:t>werd</w:t>
      </w:r>
      <w:proofErr w:type="spellEnd"/>
      <w:r>
        <w:t xml:space="preserve"> durch dich, o </w:t>
      </w:r>
      <w:proofErr w:type="spellStart"/>
      <w:r>
        <w:t>heilger</w:t>
      </w:r>
      <w:proofErr w:type="spellEnd"/>
      <w:r>
        <w:t xml:space="preserve"> Geist. </w:t>
      </w:r>
    </w:p>
    <w:p w14:paraId="3A8BF0C4" w14:textId="77777777" w:rsidR="00961F47" w:rsidRDefault="00961F47" w:rsidP="00961F47">
      <w:pPr>
        <w:pStyle w:val="StandardWeb"/>
      </w:pPr>
      <w:r>
        <w:t>11. Lob sei Gott Vater und dem Sohn,</w:t>
      </w:r>
      <w:r>
        <w:br/>
        <w:t xml:space="preserve">Und </w:t>
      </w:r>
      <w:proofErr w:type="spellStart"/>
      <w:r>
        <w:t>heilgem</w:t>
      </w:r>
      <w:proofErr w:type="spellEnd"/>
      <w:r>
        <w:t xml:space="preserve"> Geist, unserm Patron,</w:t>
      </w:r>
      <w:r>
        <w:br/>
        <w:t xml:space="preserve">Du </w:t>
      </w:r>
      <w:proofErr w:type="spellStart"/>
      <w:r>
        <w:t>heilge</w:t>
      </w:r>
      <w:proofErr w:type="spellEnd"/>
      <w:r>
        <w:t xml:space="preserve"> Dreifaltigkeit,</w:t>
      </w:r>
      <w:r>
        <w:br/>
        <w:t>Gelobt seist du in Ewigkeit.</w:t>
      </w:r>
    </w:p>
    <w:p w14:paraId="162A40A2" w14:textId="77777777" w:rsidR="005011CC" w:rsidRDefault="005011CC" w:rsidP="005011CC">
      <w:pPr>
        <w:pStyle w:val="berschrift1"/>
      </w:pPr>
      <w:r>
        <w:t xml:space="preserve">Als nun Herodes </w:t>
      </w:r>
      <w:proofErr w:type="spellStart"/>
      <w:r>
        <w:t>wurd</w:t>
      </w:r>
      <w:proofErr w:type="spellEnd"/>
      <w:r>
        <w:t xml:space="preserve"> gewahr</w:t>
      </w:r>
    </w:p>
    <w:p w14:paraId="6DFE50CE" w14:textId="77777777" w:rsidR="005011CC" w:rsidRPr="005011CC" w:rsidRDefault="005011CC" w:rsidP="005011CC">
      <w:pPr>
        <w:rPr>
          <w:b/>
        </w:rPr>
      </w:pPr>
      <w:r w:rsidRPr="005011CC">
        <w:rPr>
          <w:b/>
        </w:rPr>
        <w:t xml:space="preserve">Von der unschuldigen Kindlein </w:t>
      </w:r>
      <w:proofErr w:type="spellStart"/>
      <w:r w:rsidRPr="005011CC">
        <w:rPr>
          <w:b/>
        </w:rPr>
        <w:t>Historia</w:t>
      </w:r>
      <w:proofErr w:type="spellEnd"/>
      <w:r w:rsidRPr="005011CC">
        <w:rPr>
          <w:b/>
        </w:rPr>
        <w:t>.</w:t>
      </w:r>
    </w:p>
    <w:p w14:paraId="506ED364" w14:textId="77777777" w:rsidR="005011CC" w:rsidRDefault="005011CC" w:rsidP="005011CC">
      <w:pPr>
        <w:pStyle w:val="StandardWeb"/>
      </w:pPr>
      <w:r>
        <w:t>Matth. 2.</w:t>
      </w:r>
    </w:p>
    <w:p w14:paraId="46B0742D" w14:textId="77777777" w:rsidR="005011CC" w:rsidRDefault="005011CC" w:rsidP="005011CC">
      <w:pPr>
        <w:pStyle w:val="StandardWeb"/>
      </w:pPr>
      <w:r>
        <w:t xml:space="preserve">Als nun Herodes </w:t>
      </w:r>
      <w:proofErr w:type="spellStart"/>
      <w:r>
        <w:t>wurd</w:t>
      </w:r>
      <w:proofErr w:type="spellEnd"/>
      <w:r>
        <w:t xml:space="preserve"> gewahr,</w:t>
      </w:r>
      <w:r>
        <w:br/>
      </w:r>
      <w:proofErr w:type="spellStart"/>
      <w:r>
        <w:t>Daß</w:t>
      </w:r>
      <w:proofErr w:type="spellEnd"/>
      <w:r>
        <w:t xml:space="preserve"> er von Weisen betrogen war,</w:t>
      </w:r>
      <w:r>
        <w:br/>
      </w:r>
      <w:proofErr w:type="spellStart"/>
      <w:r>
        <w:t>Wurd</w:t>
      </w:r>
      <w:proofErr w:type="spellEnd"/>
      <w:r>
        <w:t xml:space="preserve"> er zornig, und übt ein </w:t>
      </w:r>
      <w:proofErr w:type="spellStart"/>
      <w:r>
        <w:t>That</w:t>
      </w:r>
      <w:proofErr w:type="spellEnd"/>
      <w:r>
        <w:t>,</w:t>
      </w:r>
      <w:r>
        <w:br/>
      </w:r>
      <w:proofErr w:type="spellStart"/>
      <w:r>
        <w:t>Dergleich</w:t>
      </w:r>
      <w:proofErr w:type="spellEnd"/>
      <w:r>
        <w:t xml:space="preserve"> Niemand erfahren hat.</w:t>
      </w:r>
    </w:p>
    <w:p w14:paraId="7A65BBCF" w14:textId="77777777" w:rsidR="005011CC" w:rsidRDefault="005011CC" w:rsidP="005011CC">
      <w:pPr>
        <w:pStyle w:val="StandardWeb"/>
      </w:pPr>
      <w:r>
        <w:t xml:space="preserve">Weil er </w:t>
      </w:r>
      <w:proofErr w:type="spellStart"/>
      <w:r>
        <w:t>fürcht</w:t>
      </w:r>
      <w:proofErr w:type="spellEnd"/>
      <w:r>
        <w:t>, er verlier sein Reich,</w:t>
      </w:r>
      <w:r>
        <w:br/>
        <w:t xml:space="preserve">Ließ er durchs Schwert </w:t>
      </w:r>
      <w:proofErr w:type="spellStart"/>
      <w:r>
        <w:t>tödten</w:t>
      </w:r>
      <w:proofErr w:type="spellEnd"/>
      <w:r>
        <w:t xml:space="preserve"> zugleich</w:t>
      </w:r>
      <w:r>
        <w:br/>
        <w:t xml:space="preserve">All Kinderlein von zweien </w:t>
      </w:r>
      <w:proofErr w:type="spellStart"/>
      <w:r>
        <w:t>Jahrn</w:t>
      </w:r>
      <w:proofErr w:type="spellEnd"/>
      <w:r>
        <w:t>,</w:t>
      </w:r>
      <w:r>
        <w:br/>
        <w:t>Die zu und um Bethlehem warn.</w:t>
      </w:r>
    </w:p>
    <w:p w14:paraId="2BE2EFC2" w14:textId="77777777" w:rsidR="005011CC" w:rsidRDefault="005011CC" w:rsidP="005011CC">
      <w:pPr>
        <w:pStyle w:val="StandardWeb"/>
      </w:pPr>
      <w:r>
        <w:t>Er meint, es könnt ihm fehlen nicht,</w:t>
      </w:r>
      <w:r>
        <w:br/>
        <w:t xml:space="preserve">Jesus </w:t>
      </w:r>
      <w:proofErr w:type="spellStart"/>
      <w:r>
        <w:t>müßt</w:t>
      </w:r>
      <w:proofErr w:type="spellEnd"/>
      <w:r>
        <w:t xml:space="preserve"> werden </w:t>
      </w:r>
      <w:proofErr w:type="spellStart"/>
      <w:r>
        <w:t>hingericht</w:t>
      </w:r>
      <w:proofErr w:type="spellEnd"/>
      <w:r>
        <w:t>,</w:t>
      </w:r>
      <w:r>
        <w:br/>
        <w:t>Aber es fehlt ihm weit sein Kunst,</w:t>
      </w:r>
      <w:r>
        <w:br/>
        <w:t>Sein Tyrannei war gar umsonst.</w:t>
      </w:r>
    </w:p>
    <w:p w14:paraId="3C14AD2F" w14:textId="77777777" w:rsidR="005011CC" w:rsidRDefault="005011CC" w:rsidP="005011CC">
      <w:pPr>
        <w:pStyle w:val="StandardWeb"/>
      </w:pPr>
      <w:r>
        <w:t xml:space="preserve">Denn Gott sein liebes </w:t>
      </w:r>
      <w:proofErr w:type="spellStart"/>
      <w:r>
        <w:t>Söhnelein</w:t>
      </w:r>
      <w:proofErr w:type="spellEnd"/>
      <w:r>
        <w:t>,</w:t>
      </w:r>
      <w:r>
        <w:br/>
        <w:t xml:space="preserve">Joseph hieß </w:t>
      </w:r>
      <w:proofErr w:type="spellStart"/>
      <w:r>
        <w:t>sammt</w:t>
      </w:r>
      <w:proofErr w:type="spellEnd"/>
      <w:r>
        <w:t xml:space="preserve"> der Mutter sein</w:t>
      </w:r>
      <w:r>
        <w:br/>
        <w:t xml:space="preserve">Fliehen in das </w:t>
      </w:r>
      <w:proofErr w:type="spellStart"/>
      <w:r>
        <w:t>Egyptenland</w:t>
      </w:r>
      <w:proofErr w:type="spellEnd"/>
      <w:r>
        <w:t>,</w:t>
      </w:r>
      <w:r>
        <w:br/>
        <w:t xml:space="preserve">Wie </w:t>
      </w:r>
      <w:proofErr w:type="spellStart"/>
      <w:r>
        <w:t>solchs</w:t>
      </w:r>
      <w:proofErr w:type="spellEnd"/>
      <w:r>
        <w:t xml:space="preserve"> zuvor geschrieben stand.</w:t>
      </w:r>
    </w:p>
    <w:p w14:paraId="0044B766" w14:textId="77777777" w:rsidR="005011CC" w:rsidRDefault="005011CC" w:rsidP="005011CC">
      <w:pPr>
        <w:pStyle w:val="StandardWeb"/>
      </w:pPr>
      <w:r>
        <w:t>O du unsinniger Tyrann,</w:t>
      </w:r>
      <w:r>
        <w:br/>
        <w:t>Jesus nimmt sich deins Reichs nicht an,</w:t>
      </w:r>
      <w:r>
        <w:br/>
        <w:t xml:space="preserve">Er hat ein </w:t>
      </w:r>
      <w:proofErr w:type="spellStart"/>
      <w:r>
        <w:t>ewigs</w:t>
      </w:r>
      <w:proofErr w:type="spellEnd"/>
      <w:r>
        <w:t xml:space="preserve"> Himmelreich,</w:t>
      </w:r>
      <w:r>
        <w:br/>
        <w:t xml:space="preserve">Dem keins auf dieser </w:t>
      </w:r>
      <w:proofErr w:type="spellStart"/>
      <w:r>
        <w:t>Erd</w:t>
      </w:r>
      <w:proofErr w:type="spellEnd"/>
      <w:r>
        <w:t xml:space="preserve"> ist gleich.</w:t>
      </w:r>
    </w:p>
    <w:p w14:paraId="673C76EE" w14:textId="77777777" w:rsidR="005011CC" w:rsidRDefault="005011CC" w:rsidP="005011CC">
      <w:pPr>
        <w:pStyle w:val="StandardWeb"/>
      </w:pPr>
      <w:r>
        <w:t>Mancher Mutter möcht wohl ihr Herz</w:t>
      </w:r>
      <w:r>
        <w:br/>
        <w:t>Zersprungen sein für Weh und Schmerz,</w:t>
      </w:r>
      <w:r>
        <w:br/>
        <w:t>Da sie ihr Kind von ihrer Brust</w:t>
      </w:r>
      <w:r>
        <w:br/>
        <w:t xml:space="preserve">Reißen, und würgen sehen </w:t>
      </w:r>
      <w:proofErr w:type="spellStart"/>
      <w:r>
        <w:t>mußt</w:t>
      </w:r>
      <w:proofErr w:type="spellEnd"/>
      <w:r>
        <w:t>.</w:t>
      </w:r>
    </w:p>
    <w:p w14:paraId="15AB6F1E" w14:textId="77777777" w:rsidR="005011CC" w:rsidRDefault="005011CC" w:rsidP="005011CC">
      <w:pPr>
        <w:pStyle w:val="StandardWeb"/>
      </w:pPr>
      <w:r>
        <w:t>O ihr lieben, seligen Ritterlein,</w:t>
      </w:r>
      <w:r>
        <w:br/>
        <w:t xml:space="preserve">Ihr allerliebsten </w:t>
      </w:r>
      <w:proofErr w:type="spellStart"/>
      <w:r>
        <w:t>Märtyrlein</w:t>
      </w:r>
      <w:proofErr w:type="spellEnd"/>
      <w:r>
        <w:t>,</w:t>
      </w:r>
      <w:r>
        <w:br/>
        <w:t xml:space="preserve">Erstlich ihr euer </w:t>
      </w:r>
      <w:proofErr w:type="spellStart"/>
      <w:r>
        <w:t>milches</w:t>
      </w:r>
      <w:proofErr w:type="spellEnd"/>
      <w:r>
        <w:t xml:space="preserve"> Blut</w:t>
      </w:r>
      <w:r>
        <w:br/>
        <w:t xml:space="preserve">Um Christus </w:t>
      </w:r>
      <w:proofErr w:type="spellStart"/>
      <w:r>
        <w:t>willn</w:t>
      </w:r>
      <w:proofErr w:type="spellEnd"/>
      <w:r>
        <w:t xml:space="preserve"> vergießen </w:t>
      </w:r>
      <w:proofErr w:type="spellStart"/>
      <w:r>
        <w:t>thut</w:t>
      </w:r>
      <w:proofErr w:type="spellEnd"/>
      <w:r>
        <w:t>.</w:t>
      </w:r>
    </w:p>
    <w:p w14:paraId="6CD28DEA" w14:textId="77777777" w:rsidR="005011CC" w:rsidRDefault="005011CC" w:rsidP="005011CC">
      <w:pPr>
        <w:pStyle w:val="StandardWeb"/>
      </w:pPr>
      <w:r>
        <w:t>Ob ihr gleich diesmal unterliegt,</w:t>
      </w:r>
      <w:r>
        <w:br/>
        <w:t>Dennoch habt ihr ehrlich gesiegt,</w:t>
      </w:r>
      <w:r>
        <w:br/>
        <w:t>Jetzt herrschet ihr und lebt bei Gott,</w:t>
      </w:r>
      <w:r>
        <w:br/>
        <w:t xml:space="preserve">Herodes Leib und Seel </w:t>
      </w:r>
      <w:proofErr w:type="spellStart"/>
      <w:r>
        <w:t>leidt</w:t>
      </w:r>
      <w:proofErr w:type="spellEnd"/>
      <w:r>
        <w:t xml:space="preserve"> Noth.</w:t>
      </w:r>
    </w:p>
    <w:p w14:paraId="649B36CD" w14:textId="77777777" w:rsidR="005011CC" w:rsidRDefault="005011CC" w:rsidP="005011CC">
      <w:pPr>
        <w:pStyle w:val="StandardWeb"/>
      </w:pPr>
      <w:r>
        <w:t xml:space="preserve">Ein schrecklich, </w:t>
      </w:r>
      <w:proofErr w:type="spellStart"/>
      <w:r>
        <w:t>gräßlich</w:t>
      </w:r>
      <w:proofErr w:type="spellEnd"/>
      <w:r>
        <w:t xml:space="preserve"> End er nahm,</w:t>
      </w:r>
      <w:r>
        <w:br/>
        <w:t xml:space="preserve">Und brennt jetzt in der </w:t>
      </w:r>
      <w:proofErr w:type="spellStart"/>
      <w:r>
        <w:t>Höllenflamm</w:t>
      </w:r>
      <w:proofErr w:type="spellEnd"/>
      <w:r>
        <w:t>,</w:t>
      </w:r>
      <w:r>
        <w:br/>
        <w:t xml:space="preserve">Ich mein, er ists fein worden </w:t>
      </w:r>
      <w:proofErr w:type="spellStart"/>
      <w:r>
        <w:t>inn</w:t>
      </w:r>
      <w:proofErr w:type="spellEnd"/>
      <w:r>
        <w:t>,</w:t>
      </w:r>
      <w:r>
        <w:br/>
        <w:t xml:space="preserve">Was er hat für ein großen </w:t>
      </w:r>
      <w:proofErr w:type="spellStart"/>
      <w:r>
        <w:t>Gwinn</w:t>
      </w:r>
      <w:proofErr w:type="spellEnd"/>
      <w:r>
        <w:t>.</w:t>
      </w:r>
    </w:p>
    <w:p w14:paraId="31924CC9" w14:textId="77777777" w:rsidR="005011CC" w:rsidRDefault="005011CC" w:rsidP="005011CC">
      <w:pPr>
        <w:pStyle w:val="StandardWeb"/>
      </w:pPr>
      <w:r>
        <w:t xml:space="preserve">Also wirds und soll allen </w:t>
      </w:r>
      <w:proofErr w:type="spellStart"/>
      <w:r>
        <w:t>gehn</w:t>
      </w:r>
      <w:proofErr w:type="spellEnd"/>
      <w:r>
        <w:t>,</w:t>
      </w:r>
      <w:r>
        <w:br/>
        <w:t xml:space="preserve">Die Gott und </w:t>
      </w:r>
      <w:proofErr w:type="spellStart"/>
      <w:r>
        <w:t>seim</w:t>
      </w:r>
      <w:proofErr w:type="spellEnd"/>
      <w:r>
        <w:t xml:space="preserve"> Wort </w:t>
      </w:r>
      <w:proofErr w:type="spellStart"/>
      <w:r>
        <w:t>widerstehn</w:t>
      </w:r>
      <w:proofErr w:type="spellEnd"/>
      <w:r>
        <w:t>,</w:t>
      </w:r>
      <w:r>
        <w:br/>
        <w:t xml:space="preserve">Hie nehmen sie ein </w:t>
      </w:r>
      <w:proofErr w:type="spellStart"/>
      <w:r>
        <w:t>schrecklichs</w:t>
      </w:r>
      <w:proofErr w:type="spellEnd"/>
      <w:r>
        <w:t xml:space="preserve"> End,</w:t>
      </w:r>
      <w:r>
        <w:br/>
        <w:t xml:space="preserve">Und sind doch ewige </w:t>
      </w:r>
      <w:proofErr w:type="spellStart"/>
      <w:r>
        <w:t>Höllenbränd</w:t>
      </w:r>
      <w:proofErr w:type="spellEnd"/>
      <w:r>
        <w:t>.</w:t>
      </w:r>
    </w:p>
    <w:p w14:paraId="54988D97" w14:textId="77777777" w:rsidR="005011CC" w:rsidRDefault="005011CC" w:rsidP="005011CC">
      <w:pPr>
        <w:pStyle w:val="StandardWeb"/>
      </w:pPr>
      <w:r>
        <w:rPr>
          <w:rStyle w:val="Fett"/>
        </w:rPr>
        <w:t>Gebet.</w:t>
      </w:r>
    </w:p>
    <w:p w14:paraId="7B7CBA23" w14:textId="77777777" w:rsidR="005011CC" w:rsidRDefault="005011CC" w:rsidP="005011CC">
      <w:pPr>
        <w:pStyle w:val="StandardWeb"/>
      </w:pPr>
      <w:r>
        <w:t xml:space="preserve">Herr Christ, hilf, </w:t>
      </w:r>
      <w:proofErr w:type="spellStart"/>
      <w:r>
        <w:t>daß</w:t>
      </w:r>
      <w:proofErr w:type="spellEnd"/>
      <w:r>
        <w:t xml:space="preserve"> wir unser Blut</w:t>
      </w:r>
      <w:r>
        <w:br/>
        <w:t xml:space="preserve">Um </w:t>
      </w:r>
      <w:proofErr w:type="spellStart"/>
      <w:r>
        <w:t>deint</w:t>
      </w:r>
      <w:proofErr w:type="spellEnd"/>
      <w:r>
        <w:t xml:space="preserve"> </w:t>
      </w:r>
      <w:proofErr w:type="spellStart"/>
      <w:r>
        <w:t>willn</w:t>
      </w:r>
      <w:proofErr w:type="spellEnd"/>
      <w:r>
        <w:t xml:space="preserve">, </w:t>
      </w:r>
      <w:proofErr w:type="spellStart"/>
      <w:r>
        <w:t>wenns</w:t>
      </w:r>
      <w:proofErr w:type="spellEnd"/>
      <w:r>
        <w:t xml:space="preserve"> von Nöthen </w:t>
      </w:r>
      <w:proofErr w:type="spellStart"/>
      <w:r>
        <w:t>thut</w:t>
      </w:r>
      <w:proofErr w:type="spellEnd"/>
      <w:r>
        <w:t>,</w:t>
      </w:r>
      <w:r>
        <w:br/>
        <w:t>Vergießen, und das zeitlich Leben</w:t>
      </w:r>
      <w:r>
        <w:br/>
        <w:t>Auch können für das ewige geben.</w:t>
      </w:r>
    </w:p>
    <w:p w14:paraId="5C7FA686" w14:textId="77777777" w:rsidR="005011CC" w:rsidRDefault="005011CC" w:rsidP="005011CC">
      <w:pPr>
        <w:pStyle w:val="berschrift1"/>
      </w:pPr>
      <w:r>
        <w:t xml:space="preserve">AM Freitag </w:t>
      </w:r>
      <w:proofErr w:type="spellStart"/>
      <w:r>
        <w:t>mus</w:t>
      </w:r>
      <w:proofErr w:type="spellEnd"/>
      <w:r>
        <w:t xml:space="preserve"> ein jeder Christ</w:t>
      </w:r>
    </w:p>
    <w:p w14:paraId="28244A88" w14:textId="77777777" w:rsidR="005011CC" w:rsidRPr="005011CC" w:rsidRDefault="005011CC" w:rsidP="005011CC">
      <w:pPr>
        <w:rPr>
          <w:b/>
        </w:rPr>
      </w:pPr>
      <w:r w:rsidRPr="005011CC">
        <w:rPr>
          <w:b/>
        </w:rPr>
        <w:t>Vom Karfreitag, Sabbath und Ostertag.</w:t>
      </w:r>
    </w:p>
    <w:p w14:paraId="134C13CF" w14:textId="77777777" w:rsidR="005011CC" w:rsidRDefault="005011CC" w:rsidP="005011CC">
      <w:pPr>
        <w:pStyle w:val="StandardWeb"/>
      </w:pPr>
      <w:r>
        <w:t xml:space="preserve">AM Freitag </w:t>
      </w:r>
      <w:proofErr w:type="spellStart"/>
      <w:r>
        <w:t>mus</w:t>
      </w:r>
      <w:proofErr w:type="spellEnd"/>
      <w:r>
        <w:t xml:space="preserve"> ein jeder Christ</w:t>
      </w:r>
      <w:r>
        <w:br/>
        <w:t>sein Creutz mit Christo tragen,</w:t>
      </w:r>
      <w:r>
        <w:br/>
        <w:t xml:space="preserve">Bis der Sabbath </w:t>
      </w:r>
      <w:proofErr w:type="spellStart"/>
      <w:r>
        <w:t>verhanden</w:t>
      </w:r>
      <w:proofErr w:type="spellEnd"/>
      <w:r>
        <w:t xml:space="preserve"> ist,</w:t>
      </w:r>
      <w:r>
        <w:br/>
        <w:t xml:space="preserve">denn ruht er in </w:t>
      </w:r>
      <w:proofErr w:type="spellStart"/>
      <w:r>
        <w:t>seim</w:t>
      </w:r>
      <w:proofErr w:type="spellEnd"/>
      <w:r>
        <w:t xml:space="preserve"> Grabe,</w:t>
      </w:r>
      <w:r>
        <w:br/>
        <w:t xml:space="preserve">Bis </w:t>
      </w:r>
      <w:proofErr w:type="spellStart"/>
      <w:r>
        <w:t>kümbt</w:t>
      </w:r>
      <w:proofErr w:type="spellEnd"/>
      <w:r>
        <w:t xml:space="preserve"> der </w:t>
      </w:r>
      <w:proofErr w:type="spellStart"/>
      <w:r>
        <w:t>frölich</w:t>
      </w:r>
      <w:proofErr w:type="spellEnd"/>
      <w:r>
        <w:t xml:space="preserve"> Ostertag:</w:t>
      </w:r>
      <w:r>
        <w:br/>
        <w:t xml:space="preserve">denn </w:t>
      </w:r>
      <w:proofErr w:type="spellStart"/>
      <w:r>
        <w:t>jn</w:t>
      </w:r>
      <w:proofErr w:type="spellEnd"/>
      <w:r>
        <w:t xml:space="preserve"> das Grab </w:t>
      </w:r>
      <w:proofErr w:type="spellStart"/>
      <w:r>
        <w:t>niht</w:t>
      </w:r>
      <w:proofErr w:type="spellEnd"/>
      <w:r>
        <w:t xml:space="preserve"> halten mag,</w:t>
      </w:r>
      <w:r>
        <w:br/>
        <w:t xml:space="preserve">mit </w:t>
      </w:r>
      <w:proofErr w:type="spellStart"/>
      <w:r>
        <w:t>freuden</w:t>
      </w:r>
      <w:proofErr w:type="spellEnd"/>
      <w:r>
        <w:t xml:space="preserve"> er </w:t>
      </w:r>
      <w:proofErr w:type="spellStart"/>
      <w:r>
        <w:t>auffwachet</w:t>
      </w:r>
      <w:proofErr w:type="spellEnd"/>
      <w:r>
        <w:t>!</w:t>
      </w:r>
    </w:p>
    <w:p w14:paraId="68A09BDA" w14:textId="77777777" w:rsidR="005011CC" w:rsidRDefault="005011CC" w:rsidP="005011CC">
      <w:pPr>
        <w:pStyle w:val="StandardWeb"/>
      </w:pPr>
      <w:r>
        <w:t>Freitag, der Marter tag.</w:t>
      </w:r>
    </w:p>
    <w:p w14:paraId="7487E81D" w14:textId="77777777" w:rsidR="005011CC" w:rsidRDefault="005011CC" w:rsidP="005011CC">
      <w:pPr>
        <w:pStyle w:val="StandardWeb"/>
      </w:pPr>
      <w:proofErr w:type="spellStart"/>
      <w:r>
        <w:t>DEr</w:t>
      </w:r>
      <w:proofErr w:type="spellEnd"/>
      <w:r>
        <w:t xml:space="preserve"> Freitag wehrt die kleine zeit,</w:t>
      </w:r>
      <w:r>
        <w:br/>
        <w:t xml:space="preserve">weil wir leben </w:t>
      </w:r>
      <w:proofErr w:type="spellStart"/>
      <w:r>
        <w:t>auff</w:t>
      </w:r>
      <w:proofErr w:type="spellEnd"/>
      <w:r>
        <w:t xml:space="preserve"> Erden,</w:t>
      </w:r>
      <w:r>
        <w:br/>
        <w:t xml:space="preserve">Mit </w:t>
      </w:r>
      <w:proofErr w:type="spellStart"/>
      <w:r>
        <w:t>jamer</w:t>
      </w:r>
      <w:proofErr w:type="spellEnd"/>
      <w:r>
        <w:t xml:space="preserve">, angst und </w:t>
      </w:r>
      <w:proofErr w:type="spellStart"/>
      <w:r>
        <w:t>hertzenleidt</w:t>
      </w:r>
      <w:proofErr w:type="spellEnd"/>
      <w:r>
        <w:br/>
        <w:t>daran betrübt wir werden,</w:t>
      </w:r>
      <w:r>
        <w:br/>
        <w:t xml:space="preserve">Das macht Adams und unser </w:t>
      </w:r>
      <w:proofErr w:type="spellStart"/>
      <w:r>
        <w:t>schuldt</w:t>
      </w:r>
      <w:proofErr w:type="spellEnd"/>
      <w:r>
        <w:t>!</w:t>
      </w:r>
      <w:r>
        <w:br/>
      </w:r>
      <w:proofErr w:type="spellStart"/>
      <w:r>
        <w:t>wol</w:t>
      </w:r>
      <w:proofErr w:type="spellEnd"/>
      <w:r>
        <w:t xml:space="preserve"> dem, der sein Creutz mit </w:t>
      </w:r>
      <w:proofErr w:type="spellStart"/>
      <w:r>
        <w:t>gedult</w:t>
      </w:r>
      <w:proofErr w:type="spellEnd"/>
      <w:r>
        <w:br/>
        <w:t xml:space="preserve">dem </w:t>
      </w:r>
      <w:proofErr w:type="spellStart"/>
      <w:r>
        <w:t>HErren</w:t>
      </w:r>
      <w:proofErr w:type="spellEnd"/>
      <w:r>
        <w:t xml:space="preserve"> Christo nachtreget.</w:t>
      </w:r>
    </w:p>
    <w:p w14:paraId="1CE08C49" w14:textId="77777777" w:rsidR="005011CC" w:rsidRDefault="005011CC" w:rsidP="005011CC">
      <w:pPr>
        <w:pStyle w:val="StandardWeb"/>
      </w:pPr>
      <w:r>
        <w:t>Sabbath, der Ruhetag.</w:t>
      </w:r>
    </w:p>
    <w:p w14:paraId="6D7287C9" w14:textId="77777777" w:rsidR="005011CC" w:rsidRDefault="005011CC" w:rsidP="005011CC">
      <w:pPr>
        <w:pStyle w:val="StandardWeb"/>
      </w:pPr>
      <w:r>
        <w:t xml:space="preserve">AM Sabbath </w:t>
      </w:r>
      <w:proofErr w:type="spellStart"/>
      <w:r>
        <w:t>komen</w:t>
      </w:r>
      <w:proofErr w:type="spellEnd"/>
      <w:r>
        <w:t xml:space="preserve"> wir zu ruh,</w:t>
      </w:r>
      <w:r>
        <w:br/>
        <w:t xml:space="preserve">all Creutz wird </w:t>
      </w:r>
      <w:proofErr w:type="spellStart"/>
      <w:r>
        <w:t>weggenomen</w:t>
      </w:r>
      <w:proofErr w:type="spellEnd"/>
      <w:r>
        <w:t>,</w:t>
      </w:r>
      <w:r>
        <w:br/>
        <w:t xml:space="preserve">Wenn uns </w:t>
      </w:r>
      <w:proofErr w:type="spellStart"/>
      <w:r>
        <w:t>itzt</w:t>
      </w:r>
      <w:proofErr w:type="spellEnd"/>
      <w:r>
        <w:t xml:space="preserve"> gehen die </w:t>
      </w:r>
      <w:proofErr w:type="spellStart"/>
      <w:r>
        <w:t>augen</w:t>
      </w:r>
      <w:proofErr w:type="spellEnd"/>
      <w:r>
        <w:t xml:space="preserve"> zu</w:t>
      </w:r>
      <w:r>
        <w:br/>
        <w:t xml:space="preserve">und unser </w:t>
      </w:r>
      <w:proofErr w:type="spellStart"/>
      <w:r>
        <w:t>stund</w:t>
      </w:r>
      <w:proofErr w:type="spellEnd"/>
      <w:r>
        <w:t xml:space="preserve"> ist kommen,</w:t>
      </w:r>
      <w:r>
        <w:br/>
        <w:t xml:space="preserve">Denn </w:t>
      </w:r>
      <w:proofErr w:type="spellStart"/>
      <w:r>
        <w:t>tregt</w:t>
      </w:r>
      <w:proofErr w:type="spellEnd"/>
      <w:r>
        <w:t xml:space="preserve"> man uns ins </w:t>
      </w:r>
      <w:proofErr w:type="spellStart"/>
      <w:r>
        <w:t>Rhubetlein</w:t>
      </w:r>
      <w:proofErr w:type="spellEnd"/>
      <w:r>
        <w:t>,</w:t>
      </w:r>
      <w:r>
        <w:br/>
        <w:t xml:space="preserve">darin gar </w:t>
      </w:r>
      <w:proofErr w:type="spellStart"/>
      <w:r>
        <w:t>sanfft</w:t>
      </w:r>
      <w:proofErr w:type="spellEnd"/>
      <w:r>
        <w:t xml:space="preserve"> wir schlaffen ein,</w:t>
      </w:r>
      <w:r>
        <w:br/>
        <w:t xml:space="preserve">bis uns der HErr </w:t>
      </w:r>
      <w:proofErr w:type="spellStart"/>
      <w:r>
        <w:t>auffwecket</w:t>
      </w:r>
      <w:proofErr w:type="spellEnd"/>
      <w:r>
        <w:t>.</w:t>
      </w:r>
    </w:p>
    <w:p w14:paraId="5DD01DDB" w14:textId="77777777" w:rsidR="005011CC" w:rsidRDefault="005011CC" w:rsidP="005011CC">
      <w:pPr>
        <w:pStyle w:val="StandardWeb"/>
      </w:pPr>
      <w:r>
        <w:t>Der Ostertag, der Freudentag.</w:t>
      </w:r>
    </w:p>
    <w:p w14:paraId="141653DF" w14:textId="77777777" w:rsidR="005011CC" w:rsidRDefault="005011CC" w:rsidP="005011CC">
      <w:pPr>
        <w:pStyle w:val="StandardWeb"/>
      </w:pPr>
      <w:proofErr w:type="spellStart"/>
      <w:r>
        <w:t>DEnn</w:t>
      </w:r>
      <w:proofErr w:type="spellEnd"/>
      <w:r>
        <w:t xml:space="preserve"> </w:t>
      </w:r>
      <w:proofErr w:type="spellStart"/>
      <w:r>
        <w:t>kompt</w:t>
      </w:r>
      <w:proofErr w:type="spellEnd"/>
      <w:r>
        <w:t xml:space="preserve"> der </w:t>
      </w:r>
      <w:proofErr w:type="spellStart"/>
      <w:r>
        <w:t>frölich</w:t>
      </w:r>
      <w:proofErr w:type="spellEnd"/>
      <w:r>
        <w:t xml:space="preserve"> Ostertag,</w:t>
      </w:r>
      <w:r>
        <w:br/>
        <w:t xml:space="preserve">so </w:t>
      </w:r>
      <w:proofErr w:type="spellStart"/>
      <w:r>
        <w:t>werdn</w:t>
      </w:r>
      <w:proofErr w:type="spellEnd"/>
      <w:r>
        <w:t xml:space="preserve"> wir all </w:t>
      </w:r>
      <w:proofErr w:type="spellStart"/>
      <w:r>
        <w:t>auffstehen</w:t>
      </w:r>
      <w:proofErr w:type="spellEnd"/>
      <w:r>
        <w:t>!</w:t>
      </w:r>
      <w:r>
        <w:br/>
        <w:t>Der Todt denn uns nicht halten mag,</w:t>
      </w:r>
      <w:r>
        <w:br/>
        <w:t xml:space="preserve">entgegen </w:t>
      </w:r>
      <w:proofErr w:type="spellStart"/>
      <w:r>
        <w:t>werdn</w:t>
      </w:r>
      <w:proofErr w:type="spellEnd"/>
      <w:r>
        <w:t xml:space="preserve"> wir gehen</w:t>
      </w:r>
      <w:r>
        <w:br/>
        <w:t xml:space="preserve">Christo und mit </w:t>
      </w:r>
      <w:proofErr w:type="spellStart"/>
      <w:r>
        <w:t>jm</w:t>
      </w:r>
      <w:proofErr w:type="spellEnd"/>
      <w:r>
        <w:t xml:space="preserve"> in </w:t>
      </w:r>
      <w:proofErr w:type="spellStart"/>
      <w:r>
        <w:t>seim</w:t>
      </w:r>
      <w:proofErr w:type="spellEnd"/>
      <w:r>
        <w:t xml:space="preserve"> Reich</w:t>
      </w:r>
      <w:r>
        <w:br/>
        <w:t xml:space="preserve">leben in </w:t>
      </w:r>
      <w:proofErr w:type="spellStart"/>
      <w:r>
        <w:t>freuden</w:t>
      </w:r>
      <w:proofErr w:type="spellEnd"/>
      <w:r>
        <w:t xml:space="preserve"> </w:t>
      </w:r>
      <w:proofErr w:type="spellStart"/>
      <w:r>
        <w:t>ewigleich</w:t>
      </w:r>
      <w:proofErr w:type="spellEnd"/>
      <w:r>
        <w:t>:</w:t>
      </w:r>
      <w:r>
        <w:br/>
        <w:t xml:space="preserve">HErr Christ, das </w:t>
      </w:r>
      <w:proofErr w:type="spellStart"/>
      <w:r>
        <w:t>hilff</w:t>
      </w:r>
      <w:proofErr w:type="spellEnd"/>
      <w:r>
        <w:t xml:space="preserve"> uns, Amen!</w:t>
      </w:r>
    </w:p>
    <w:p w14:paraId="27A07266" w14:textId="77777777" w:rsidR="00106E59" w:rsidRDefault="00106E59" w:rsidP="00106E59">
      <w:pPr>
        <w:pStyle w:val="berschrift1"/>
      </w:pPr>
      <w:r>
        <w:t>Am Sabbath frühe Marien drei</w:t>
      </w:r>
    </w:p>
    <w:p w14:paraId="515175F7" w14:textId="77777777" w:rsidR="00106E59" w:rsidRPr="00106E59" w:rsidRDefault="00106E59" w:rsidP="00106E59">
      <w:pPr>
        <w:rPr>
          <w:b/>
        </w:rPr>
      </w:pPr>
      <w:r w:rsidRPr="00106E59">
        <w:rPr>
          <w:b/>
        </w:rPr>
        <w:t>Am heiligen Ostertag.</w:t>
      </w:r>
    </w:p>
    <w:p w14:paraId="3D276670" w14:textId="77777777" w:rsidR="00106E59" w:rsidRDefault="00106E59" w:rsidP="00106E59">
      <w:pPr>
        <w:pStyle w:val="StandardWeb"/>
      </w:pPr>
      <w:r>
        <w:t xml:space="preserve">Ev. </w:t>
      </w:r>
      <w:proofErr w:type="spellStart"/>
      <w:r>
        <w:t>Marci</w:t>
      </w:r>
      <w:proofErr w:type="spellEnd"/>
      <w:r>
        <w:t xml:space="preserve"> 16.</w:t>
      </w:r>
    </w:p>
    <w:p w14:paraId="2B91AB22" w14:textId="77777777" w:rsidR="00106E59" w:rsidRDefault="00106E59" w:rsidP="00106E59">
      <w:pPr>
        <w:pStyle w:val="StandardWeb"/>
      </w:pPr>
      <w:r>
        <w:t>Am Sabbath frühe Marien drei,</w:t>
      </w:r>
      <w:r>
        <w:br/>
        <w:t>Kamen zum Grab mit Spezerei,</w:t>
      </w:r>
      <w:r>
        <w:br/>
        <w:t>Als jetzt der helle Tag anbrach,</w:t>
      </w:r>
      <w:r>
        <w:br/>
        <w:t>Und man die Sonn aufgehen sah.</w:t>
      </w:r>
    </w:p>
    <w:p w14:paraId="0E5F0608" w14:textId="77777777" w:rsidR="00106E59" w:rsidRDefault="00106E59" w:rsidP="00106E59">
      <w:pPr>
        <w:pStyle w:val="StandardWeb"/>
      </w:pPr>
      <w:r>
        <w:t>Wer wälzt uns von des Grabes Thür</w:t>
      </w:r>
      <w:r>
        <w:br/>
        <w:t xml:space="preserve">Den großen Stein, der </w:t>
      </w:r>
      <w:proofErr w:type="spellStart"/>
      <w:r>
        <w:t>leit</w:t>
      </w:r>
      <w:proofErr w:type="spellEnd"/>
      <w:r>
        <w:t xml:space="preserve"> dafür?</w:t>
      </w:r>
      <w:r>
        <w:br/>
        <w:t>Alsbald sie aber kamen dar,</w:t>
      </w:r>
      <w:r>
        <w:br/>
        <w:t xml:space="preserve">Der Stein davon </w:t>
      </w:r>
      <w:proofErr w:type="spellStart"/>
      <w:r>
        <w:t>gewälzet</w:t>
      </w:r>
      <w:proofErr w:type="spellEnd"/>
      <w:r>
        <w:t xml:space="preserve"> war.</w:t>
      </w:r>
    </w:p>
    <w:p w14:paraId="6E7709BD" w14:textId="77777777" w:rsidR="00106E59" w:rsidRDefault="00106E59" w:rsidP="00106E59">
      <w:pPr>
        <w:pStyle w:val="StandardWeb"/>
      </w:pPr>
      <w:r>
        <w:t>Da gingen sie zum Grab hinein,</w:t>
      </w:r>
      <w:r>
        <w:br/>
        <w:t>Und sahen drin die Engelein</w:t>
      </w:r>
      <w:r>
        <w:br/>
        <w:t>Im Grab sitzen zur rechten Hand</w:t>
      </w:r>
      <w:r>
        <w:br/>
        <w:t>In einem langen, weißen Gwand.</w:t>
      </w:r>
    </w:p>
    <w:p w14:paraId="67BD97A3" w14:textId="77777777" w:rsidR="00106E59" w:rsidRDefault="00106E59" w:rsidP="00106E59">
      <w:pPr>
        <w:pStyle w:val="StandardWeb"/>
      </w:pPr>
      <w:r>
        <w:t xml:space="preserve">Sie sehr </w:t>
      </w:r>
      <w:proofErr w:type="spellStart"/>
      <w:r>
        <w:t>erschracken</w:t>
      </w:r>
      <w:proofErr w:type="spellEnd"/>
      <w:r>
        <w:t xml:space="preserve"> für dem </w:t>
      </w:r>
      <w:proofErr w:type="spellStart"/>
      <w:r>
        <w:t>Gsicht</w:t>
      </w:r>
      <w:proofErr w:type="spellEnd"/>
      <w:r>
        <w:t>,</w:t>
      </w:r>
      <w:r>
        <w:br/>
        <w:t xml:space="preserve">Der Engel </w:t>
      </w:r>
      <w:proofErr w:type="spellStart"/>
      <w:r>
        <w:t>antwort</w:t>
      </w:r>
      <w:proofErr w:type="spellEnd"/>
      <w:r>
        <w:t xml:space="preserve">: </w:t>
      </w:r>
      <w:proofErr w:type="spellStart"/>
      <w:r>
        <w:t>Fürcht</w:t>
      </w:r>
      <w:proofErr w:type="spellEnd"/>
      <w:r>
        <w:t xml:space="preserve"> euch nicht,</w:t>
      </w:r>
      <w:r>
        <w:br/>
        <w:t>Ihr sucht den gekreuzigten Christ,</w:t>
      </w:r>
      <w:r>
        <w:br/>
        <w:t>Vom Tod er auferstanden ist.</w:t>
      </w:r>
    </w:p>
    <w:p w14:paraId="6F6F2B58" w14:textId="77777777" w:rsidR="00106E59" w:rsidRDefault="00106E59" w:rsidP="00106E59">
      <w:pPr>
        <w:pStyle w:val="StandardWeb"/>
      </w:pPr>
      <w:r>
        <w:t>Da sehet her, das ist die Statt,</w:t>
      </w:r>
      <w:r>
        <w:br/>
        <w:t>An welcher er gelegen hat.</w:t>
      </w:r>
      <w:r>
        <w:br/>
        <w:t xml:space="preserve">So geht nun hin, und sagts von </w:t>
      </w:r>
      <w:proofErr w:type="spellStart"/>
      <w:r>
        <w:t>Stund</w:t>
      </w:r>
      <w:proofErr w:type="spellEnd"/>
      <w:r>
        <w:br/>
        <w:t xml:space="preserve">Sein Jüngern und </w:t>
      </w:r>
      <w:proofErr w:type="spellStart"/>
      <w:r>
        <w:t>thuts</w:t>
      </w:r>
      <w:proofErr w:type="spellEnd"/>
      <w:r>
        <w:t xml:space="preserve"> Petro kund.</w:t>
      </w:r>
    </w:p>
    <w:p w14:paraId="16DEB4B9" w14:textId="77777777" w:rsidR="00106E59" w:rsidRDefault="00106E59" w:rsidP="00106E59">
      <w:pPr>
        <w:pStyle w:val="StandardWeb"/>
      </w:pPr>
      <w:r>
        <w:t xml:space="preserve">In </w:t>
      </w:r>
      <w:proofErr w:type="spellStart"/>
      <w:r>
        <w:t>Galiläam</w:t>
      </w:r>
      <w:proofErr w:type="spellEnd"/>
      <w:r>
        <w:t xml:space="preserve"> heißt sie </w:t>
      </w:r>
      <w:proofErr w:type="spellStart"/>
      <w:r>
        <w:t>gahn</w:t>
      </w:r>
      <w:proofErr w:type="spellEnd"/>
      <w:r>
        <w:t>,</w:t>
      </w:r>
      <w:r>
        <w:br/>
        <w:t xml:space="preserve">Da will der Herr sich sehen </w:t>
      </w:r>
      <w:proofErr w:type="spellStart"/>
      <w:r>
        <w:t>lan</w:t>
      </w:r>
      <w:proofErr w:type="spellEnd"/>
      <w:r>
        <w:t>.</w:t>
      </w:r>
      <w:r>
        <w:br/>
        <w:t>Zum Grab sie gingen schnell hinaus,</w:t>
      </w:r>
      <w:r>
        <w:br/>
        <w:t>Es kam sie an ein Furcht und Graus.</w:t>
      </w:r>
    </w:p>
    <w:p w14:paraId="78C7EA74" w14:textId="77777777" w:rsidR="00106E59" w:rsidRDefault="00106E59" w:rsidP="00106E59">
      <w:pPr>
        <w:pStyle w:val="StandardWeb"/>
      </w:pPr>
      <w:r>
        <w:t>Wir danken dir, Herr JEsu Christ,</w:t>
      </w:r>
      <w:r>
        <w:br/>
      </w:r>
      <w:proofErr w:type="spellStart"/>
      <w:r>
        <w:t>Daß</w:t>
      </w:r>
      <w:proofErr w:type="spellEnd"/>
      <w:r>
        <w:t xml:space="preserve"> du vom Tod erstanden bist,</w:t>
      </w:r>
      <w:r>
        <w:br/>
        <w:t xml:space="preserve">Und hast zerstört sein </w:t>
      </w:r>
      <w:proofErr w:type="spellStart"/>
      <w:r>
        <w:t>Gwalt</w:t>
      </w:r>
      <w:proofErr w:type="spellEnd"/>
      <w:r>
        <w:t xml:space="preserve"> und Macht</w:t>
      </w:r>
      <w:r>
        <w:br/>
        <w:t>Und uns zum Leben wiederbracht.</w:t>
      </w:r>
    </w:p>
    <w:p w14:paraId="3FB20638" w14:textId="77777777" w:rsidR="005011CC" w:rsidRDefault="005011CC" w:rsidP="005011CC">
      <w:pPr>
        <w:pStyle w:val="berschrift1"/>
      </w:pPr>
      <w:proofErr w:type="spellStart"/>
      <w:r>
        <w:t>BEscher</w:t>
      </w:r>
      <w:proofErr w:type="spellEnd"/>
      <w:r>
        <w:t xml:space="preserve"> uns, HERR, das </w:t>
      </w:r>
      <w:proofErr w:type="spellStart"/>
      <w:r>
        <w:t>teglich</w:t>
      </w:r>
      <w:proofErr w:type="spellEnd"/>
      <w:r>
        <w:t xml:space="preserve"> Brot</w:t>
      </w:r>
    </w:p>
    <w:p w14:paraId="2BA576D3" w14:textId="77777777" w:rsidR="005011CC" w:rsidRPr="00106E59" w:rsidRDefault="005011CC" w:rsidP="005011CC">
      <w:pPr>
        <w:rPr>
          <w:b/>
        </w:rPr>
      </w:pPr>
      <w:r w:rsidRPr="00106E59">
        <w:rPr>
          <w:b/>
        </w:rPr>
        <w:t xml:space="preserve">Die </w:t>
      </w:r>
      <w:proofErr w:type="spellStart"/>
      <w:r w:rsidRPr="00106E59">
        <w:rPr>
          <w:b/>
        </w:rPr>
        <w:t>vierdte</w:t>
      </w:r>
      <w:proofErr w:type="spellEnd"/>
      <w:r w:rsidRPr="00106E59">
        <w:rPr>
          <w:b/>
        </w:rPr>
        <w:t xml:space="preserve"> Bitt, </w:t>
      </w:r>
      <w:proofErr w:type="spellStart"/>
      <w:r w:rsidRPr="00106E59">
        <w:rPr>
          <w:b/>
        </w:rPr>
        <w:t>umbs</w:t>
      </w:r>
      <w:proofErr w:type="spellEnd"/>
      <w:r w:rsidRPr="00106E59">
        <w:rPr>
          <w:b/>
        </w:rPr>
        <w:t xml:space="preserve"> </w:t>
      </w:r>
      <w:proofErr w:type="spellStart"/>
      <w:r w:rsidRPr="00106E59">
        <w:rPr>
          <w:b/>
        </w:rPr>
        <w:t>tegliche</w:t>
      </w:r>
      <w:proofErr w:type="spellEnd"/>
      <w:r w:rsidRPr="00106E59">
        <w:rPr>
          <w:b/>
        </w:rPr>
        <w:t xml:space="preserve"> Brodt</w:t>
      </w:r>
    </w:p>
    <w:p w14:paraId="05CC4663" w14:textId="77777777" w:rsidR="005011CC" w:rsidRDefault="005011CC" w:rsidP="005011CC">
      <w:pPr>
        <w:pStyle w:val="StandardWeb"/>
      </w:pPr>
      <w:proofErr w:type="spellStart"/>
      <w:r>
        <w:t>BEscher</w:t>
      </w:r>
      <w:proofErr w:type="spellEnd"/>
      <w:r>
        <w:t xml:space="preserve"> uns, HERR, das </w:t>
      </w:r>
      <w:proofErr w:type="spellStart"/>
      <w:r>
        <w:t>teglich</w:t>
      </w:r>
      <w:proofErr w:type="spellEnd"/>
      <w:r>
        <w:t xml:space="preserve"> Brot,</w:t>
      </w:r>
      <w:r>
        <w:br/>
      </w:r>
      <w:proofErr w:type="spellStart"/>
      <w:r>
        <w:t>fur</w:t>
      </w:r>
      <w:proofErr w:type="spellEnd"/>
      <w:r>
        <w:t xml:space="preserve"> </w:t>
      </w:r>
      <w:proofErr w:type="spellStart"/>
      <w:r>
        <w:t>thewrung</w:t>
      </w:r>
      <w:proofErr w:type="spellEnd"/>
      <w:r>
        <w:t xml:space="preserve"> und </w:t>
      </w:r>
      <w:proofErr w:type="spellStart"/>
      <w:r>
        <w:t>fur</w:t>
      </w:r>
      <w:proofErr w:type="spellEnd"/>
      <w:r>
        <w:t xml:space="preserve"> hungers not</w:t>
      </w:r>
      <w:r>
        <w:br/>
      </w:r>
      <w:proofErr w:type="spellStart"/>
      <w:r>
        <w:t>Behüt</w:t>
      </w:r>
      <w:proofErr w:type="spellEnd"/>
      <w:r>
        <w:t xml:space="preserve"> uns durch dein lieben Son,</w:t>
      </w:r>
      <w:r>
        <w:br/>
        <w:t>Gott Vater in dem höchsten Thron.</w:t>
      </w:r>
    </w:p>
    <w:p w14:paraId="08B4ED41" w14:textId="77777777" w:rsidR="005011CC" w:rsidRDefault="005011CC" w:rsidP="005011CC">
      <w:pPr>
        <w:pStyle w:val="StandardWeb"/>
      </w:pPr>
      <w:r>
        <w:t xml:space="preserve">O HErr, </w:t>
      </w:r>
      <w:proofErr w:type="spellStart"/>
      <w:r>
        <w:t>thu</w:t>
      </w:r>
      <w:proofErr w:type="spellEnd"/>
      <w:r>
        <w:t xml:space="preserve"> </w:t>
      </w:r>
      <w:proofErr w:type="spellStart"/>
      <w:r>
        <w:t>auff</w:t>
      </w:r>
      <w:proofErr w:type="spellEnd"/>
      <w:r>
        <w:t xml:space="preserve"> dein milde Handt,</w:t>
      </w:r>
      <w:r>
        <w:br/>
        <w:t xml:space="preserve">mach uns dein </w:t>
      </w:r>
      <w:proofErr w:type="spellStart"/>
      <w:r>
        <w:t>gnad</w:t>
      </w:r>
      <w:proofErr w:type="spellEnd"/>
      <w:r>
        <w:t xml:space="preserve"> und </w:t>
      </w:r>
      <w:proofErr w:type="spellStart"/>
      <w:r>
        <w:t>güt</w:t>
      </w:r>
      <w:proofErr w:type="spellEnd"/>
      <w:r>
        <w:t xml:space="preserve"> </w:t>
      </w:r>
      <w:proofErr w:type="spellStart"/>
      <w:r>
        <w:t>bekand</w:t>
      </w:r>
      <w:proofErr w:type="spellEnd"/>
      <w:r>
        <w:t>,</w:t>
      </w:r>
      <w:r>
        <w:br/>
      </w:r>
      <w:proofErr w:type="spellStart"/>
      <w:r>
        <w:t>Ernehr</w:t>
      </w:r>
      <w:proofErr w:type="spellEnd"/>
      <w:r>
        <w:t xml:space="preserve"> uns, deine Kinderlein,</w:t>
      </w:r>
      <w:r>
        <w:br/>
        <w:t xml:space="preserve">der du </w:t>
      </w:r>
      <w:proofErr w:type="spellStart"/>
      <w:r>
        <w:t>speisst</w:t>
      </w:r>
      <w:proofErr w:type="spellEnd"/>
      <w:r>
        <w:t xml:space="preserve"> alle Vögelein.</w:t>
      </w:r>
    </w:p>
    <w:p w14:paraId="1FFE8D50" w14:textId="77777777" w:rsidR="005011CC" w:rsidRDefault="005011CC" w:rsidP="005011CC">
      <w:pPr>
        <w:pStyle w:val="StandardWeb"/>
      </w:pPr>
      <w:r>
        <w:t xml:space="preserve">Erhörst du doch der Raben </w:t>
      </w:r>
      <w:proofErr w:type="spellStart"/>
      <w:r>
        <w:t>stim</w:t>
      </w:r>
      <w:proofErr w:type="spellEnd"/>
      <w:r>
        <w:t>,</w:t>
      </w:r>
      <w:r>
        <w:br/>
      </w:r>
      <w:proofErr w:type="spellStart"/>
      <w:r>
        <w:t>drumb</w:t>
      </w:r>
      <w:proofErr w:type="spellEnd"/>
      <w:r>
        <w:t xml:space="preserve"> unser bitt, HERR, auch </w:t>
      </w:r>
      <w:proofErr w:type="spellStart"/>
      <w:r>
        <w:t>vernim</w:t>
      </w:r>
      <w:proofErr w:type="spellEnd"/>
      <w:r>
        <w:t>!</w:t>
      </w:r>
      <w:r>
        <w:br/>
        <w:t xml:space="preserve">Denn aller ding du </w:t>
      </w:r>
      <w:proofErr w:type="spellStart"/>
      <w:r>
        <w:t>Schöpffer</w:t>
      </w:r>
      <w:proofErr w:type="spellEnd"/>
      <w:r>
        <w:t xml:space="preserve"> bist</w:t>
      </w:r>
      <w:r>
        <w:br/>
        <w:t>und allem Vieh sein Futter gibst.</w:t>
      </w:r>
    </w:p>
    <w:p w14:paraId="03800078" w14:textId="77777777" w:rsidR="005011CC" w:rsidRDefault="005011CC" w:rsidP="005011CC">
      <w:pPr>
        <w:pStyle w:val="StandardWeb"/>
      </w:pPr>
      <w:proofErr w:type="spellStart"/>
      <w:r>
        <w:t>Gedenck</w:t>
      </w:r>
      <w:proofErr w:type="spellEnd"/>
      <w:r>
        <w:t xml:space="preserve"> nicht unser </w:t>
      </w:r>
      <w:proofErr w:type="spellStart"/>
      <w:r>
        <w:t>missethat</w:t>
      </w:r>
      <w:proofErr w:type="spellEnd"/>
      <w:r>
        <w:br/>
        <w:t xml:space="preserve">und </w:t>
      </w:r>
      <w:proofErr w:type="spellStart"/>
      <w:r>
        <w:t>Sünd</w:t>
      </w:r>
      <w:proofErr w:type="spellEnd"/>
      <w:r>
        <w:t>, die dich erzürnet hat!</w:t>
      </w:r>
      <w:r>
        <w:br/>
        <w:t xml:space="preserve">Las scheinen dein </w:t>
      </w:r>
      <w:proofErr w:type="spellStart"/>
      <w:r>
        <w:t>Barmhertzigkeit</w:t>
      </w:r>
      <w:proofErr w:type="spellEnd"/>
      <w:r>
        <w:t>,</w:t>
      </w:r>
      <w:r>
        <w:br/>
        <w:t xml:space="preserve">das wir dich </w:t>
      </w:r>
      <w:proofErr w:type="spellStart"/>
      <w:r>
        <w:t>obn</w:t>
      </w:r>
      <w:proofErr w:type="spellEnd"/>
      <w:r>
        <w:t xml:space="preserve"> in </w:t>
      </w:r>
      <w:proofErr w:type="spellStart"/>
      <w:r>
        <w:t>ewigkeit</w:t>
      </w:r>
      <w:proofErr w:type="spellEnd"/>
      <w:r>
        <w:t>.</w:t>
      </w:r>
    </w:p>
    <w:p w14:paraId="609EBD3B" w14:textId="77777777" w:rsidR="005011CC" w:rsidRDefault="005011CC" w:rsidP="005011CC">
      <w:pPr>
        <w:pStyle w:val="StandardWeb"/>
      </w:pPr>
      <w:r>
        <w:t xml:space="preserve">O HErr, gib uns ein </w:t>
      </w:r>
      <w:proofErr w:type="spellStart"/>
      <w:r>
        <w:t>fruchtbars</w:t>
      </w:r>
      <w:proofErr w:type="spellEnd"/>
      <w:r>
        <w:t xml:space="preserve"> </w:t>
      </w:r>
      <w:proofErr w:type="spellStart"/>
      <w:r>
        <w:t>Jar</w:t>
      </w:r>
      <w:proofErr w:type="spellEnd"/>
      <w:r>
        <w:t>,</w:t>
      </w:r>
      <w:r>
        <w:br/>
        <w:t xml:space="preserve">den lieben </w:t>
      </w:r>
      <w:proofErr w:type="spellStart"/>
      <w:r>
        <w:t>Kornbawm</w:t>
      </w:r>
      <w:proofErr w:type="spellEnd"/>
      <w:r>
        <w:t xml:space="preserve"> uns </w:t>
      </w:r>
      <w:proofErr w:type="spellStart"/>
      <w:r>
        <w:t>bewar</w:t>
      </w:r>
      <w:proofErr w:type="spellEnd"/>
      <w:r>
        <w:t>!</w:t>
      </w:r>
      <w:r>
        <w:br/>
        <w:t xml:space="preserve">Für </w:t>
      </w:r>
      <w:proofErr w:type="spellStart"/>
      <w:r>
        <w:t>thewrung</w:t>
      </w:r>
      <w:proofErr w:type="spellEnd"/>
      <w:r>
        <w:t xml:space="preserve">, </w:t>
      </w:r>
      <w:proofErr w:type="spellStart"/>
      <w:r>
        <w:t>hunger</w:t>
      </w:r>
      <w:proofErr w:type="spellEnd"/>
      <w:r>
        <w:t>, seuch und streit</w:t>
      </w:r>
      <w:r>
        <w:br/>
      </w:r>
      <w:proofErr w:type="spellStart"/>
      <w:r>
        <w:t>behüt</w:t>
      </w:r>
      <w:proofErr w:type="spellEnd"/>
      <w:r>
        <w:t xml:space="preserve"> uns, HErr, zu dieser zeit!</w:t>
      </w:r>
    </w:p>
    <w:p w14:paraId="44CE5EC5" w14:textId="77777777" w:rsidR="005011CC" w:rsidRDefault="005011CC" w:rsidP="005011CC">
      <w:pPr>
        <w:pStyle w:val="StandardWeb"/>
      </w:pPr>
      <w:r>
        <w:t>Unser lieber Vater du bist,</w:t>
      </w:r>
      <w:r>
        <w:br/>
        <w:t>weil Christus unser Bruder ist,</w:t>
      </w:r>
      <w:r>
        <w:br/>
      </w:r>
      <w:proofErr w:type="spellStart"/>
      <w:r>
        <w:t>Drumb</w:t>
      </w:r>
      <w:proofErr w:type="spellEnd"/>
      <w:r>
        <w:t xml:space="preserve"> </w:t>
      </w:r>
      <w:proofErr w:type="spellStart"/>
      <w:r>
        <w:t>trawen</w:t>
      </w:r>
      <w:proofErr w:type="spellEnd"/>
      <w:r>
        <w:t xml:space="preserve"> wir allein </w:t>
      </w:r>
      <w:proofErr w:type="spellStart"/>
      <w:r>
        <w:t>auff</w:t>
      </w:r>
      <w:proofErr w:type="spellEnd"/>
      <w:r>
        <w:t xml:space="preserve"> dich</w:t>
      </w:r>
      <w:r>
        <w:br/>
        <w:t xml:space="preserve">und </w:t>
      </w:r>
      <w:proofErr w:type="spellStart"/>
      <w:r>
        <w:t>wolln</w:t>
      </w:r>
      <w:proofErr w:type="spellEnd"/>
      <w:r>
        <w:t xml:space="preserve"> dich preisen ewiglich! Amen.</w:t>
      </w:r>
    </w:p>
    <w:p w14:paraId="38DE7445" w14:textId="63BC06D0" w:rsidR="00106E59" w:rsidRDefault="00106E59" w:rsidP="00106E59">
      <w:pPr>
        <w:pStyle w:val="berschrift1"/>
      </w:pPr>
      <w:r w:rsidRPr="00106E59">
        <w:t>Bescher uns, Herr, das täglich Brot</w:t>
      </w:r>
      <w:r w:rsidR="005011CC">
        <w:t xml:space="preserve"> (modernisiert)</w:t>
      </w:r>
    </w:p>
    <w:p w14:paraId="491F3C2E" w14:textId="77777777" w:rsidR="00106E59" w:rsidRDefault="00106E59" w:rsidP="00106E59">
      <w:pPr>
        <w:pStyle w:val="StandardWeb"/>
      </w:pPr>
      <w:r>
        <w:t>1. Bescher uns, Herr, das täglich Brot;</w:t>
      </w:r>
      <w:r>
        <w:br/>
        <w:t xml:space="preserve">vor </w:t>
      </w:r>
      <w:proofErr w:type="spellStart"/>
      <w:r>
        <w:t>Teurung</w:t>
      </w:r>
      <w:proofErr w:type="spellEnd"/>
      <w:r>
        <w:t xml:space="preserve"> und vor Hungersnot</w:t>
      </w:r>
      <w:r>
        <w:br/>
      </w:r>
      <w:proofErr w:type="spellStart"/>
      <w:r>
        <w:t>behüt</w:t>
      </w:r>
      <w:proofErr w:type="spellEnd"/>
      <w:r>
        <w:t xml:space="preserve"> uns durch dein´ lieben Sohn,</w:t>
      </w:r>
      <w:r>
        <w:br/>
        <w:t>Gott Vater in dem höchsten Thron.</w:t>
      </w:r>
    </w:p>
    <w:p w14:paraId="4E5484A1" w14:textId="77777777" w:rsidR="00106E59" w:rsidRDefault="00106E59" w:rsidP="00106E59">
      <w:pPr>
        <w:pStyle w:val="StandardWeb"/>
      </w:pPr>
      <w:r>
        <w:t>2. O Herr, tu auf dein milde Hand,</w:t>
      </w:r>
      <w:r>
        <w:br/>
        <w:t xml:space="preserve">mach uns dein Gnad und </w:t>
      </w:r>
      <w:proofErr w:type="spellStart"/>
      <w:r>
        <w:t>Güt</w:t>
      </w:r>
      <w:proofErr w:type="spellEnd"/>
      <w:r>
        <w:t xml:space="preserve"> bekannt,</w:t>
      </w:r>
      <w:r>
        <w:br/>
        <w:t>ernähre uns, die Kinder dein,</w:t>
      </w:r>
      <w:r>
        <w:br/>
        <w:t>der du speist alle Vögelein.</w:t>
      </w:r>
    </w:p>
    <w:p w14:paraId="1B70FF1D" w14:textId="77777777" w:rsidR="00106E59" w:rsidRDefault="00106E59" w:rsidP="00106E59">
      <w:pPr>
        <w:pStyle w:val="StandardWeb"/>
      </w:pPr>
      <w:r>
        <w:t xml:space="preserve">3. Erhörst du doch der Raben </w:t>
      </w:r>
      <w:proofErr w:type="spellStart"/>
      <w:r>
        <w:t>Stimm</w:t>
      </w:r>
      <w:proofErr w:type="spellEnd"/>
      <w:r>
        <w:t>,</w:t>
      </w:r>
      <w:r>
        <w:br/>
        <w:t>drum unsre Bitt, Herr, auch vernimm;</w:t>
      </w:r>
      <w:r>
        <w:br/>
        <w:t>denn aller Ding du Schöpfer bist</w:t>
      </w:r>
      <w:r>
        <w:br/>
        <w:t>und allem Vieh sein Futter gibst.</w:t>
      </w:r>
    </w:p>
    <w:p w14:paraId="58F7C138" w14:textId="77777777" w:rsidR="00106E59" w:rsidRDefault="00106E59" w:rsidP="00106E59">
      <w:pPr>
        <w:pStyle w:val="StandardWeb"/>
      </w:pPr>
      <w:r>
        <w:rPr>
          <w:rStyle w:val="Fett"/>
        </w:rPr>
        <w:t>(spätere Einfügung:)</w:t>
      </w:r>
      <w:r>
        <w:br/>
        <w:t>4. Doch dies zeitliche Brot allein</w:t>
      </w:r>
      <w:r>
        <w:br/>
        <w:t xml:space="preserve">kann uns nicht </w:t>
      </w:r>
      <w:proofErr w:type="spellStart"/>
      <w:r>
        <w:t>gnug</w:t>
      </w:r>
      <w:proofErr w:type="spellEnd"/>
      <w:r>
        <w:t xml:space="preserve"> zum Leben sein;</w:t>
      </w:r>
      <w:r>
        <w:br/>
        <w:t>dein göttlich Wort die Seele speist,</w:t>
      </w:r>
      <w:r>
        <w:br/>
        <w:t>hilft uns zum Leben allermeist.</w:t>
      </w:r>
    </w:p>
    <w:p w14:paraId="33BC5856" w14:textId="77777777" w:rsidR="00106E59" w:rsidRDefault="00106E59" w:rsidP="00106E59">
      <w:pPr>
        <w:pStyle w:val="StandardWeb"/>
      </w:pPr>
      <w:r>
        <w:t>5. Drum gib uns beides, Herre Gott;</w:t>
      </w:r>
      <w:r>
        <w:br/>
        <w:t>hilf endlich auch aus aller Not.</w:t>
      </w:r>
      <w:r>
        <w:br/>
        <w:t>So preisen wir dein´ Gütigkeit</w:t>
      </w:r>
      <w:r>
        <w:br/>
        <w:t>hier und auch dort in Ewigkeit.</w:t>
      </w:r>
    </w:p>
    <w:p w14:paraId="344E40F9" w14:textId="77777777" w:rsidR="00106E59" w:rsidRDefault="00106E59" w:rsidP="00106E59">
      <w:pPr>
        <w:pStyle w:val="berschrift1"/>
      </w:pPr>
      <w:r w:rsidRPr="00106E59">
        <w:t>Christ fuhr gen Himmel.</w:t>
      </w:r>
    </w:p>
    <w:p w14:paraId="391F5218" w14:textId="77777777" w:rsidR="00106E59" w:rsidRDefault="00106E59" w:rsidP="00106E59">
      <w:pPr>
        <w:pStyle w:val="StandardWeb"/>
      </w:pPr>
      <w:r>
        <w:t>Christ fuhr gen Himmele,</w:t>
      </w:r>
      <w:r>
        <w:br/>
        <w:t xml:space="preserve">Was </w:t>
      </w:r>
      <w:proofErr w:type="spellStart"/>
      <w:r>
        <w:t>sandt</w:t>
      </w:r>
      <w:proofErr w:type="spellEnd"/>
      <w:r>
        <w:t xml:space="preserve"> er uns </w:t>
      </w:r>
      <w:proofErr w:type="spellStart"/>
      <w:r>
        <w:t>herwiedere</w:t>
      </w:r>
      <w:proofErr w:type="spellEnd"/>
      <w:r>
        <w:t>?</w:t>
      </w:r>
      <w:r>
        <w:br/>
        <w:t>Seinen heiligen Geist</w:t>
      </w:r>
      <w:r>
        <w:br/>
        <w:t>Zu Trost der armen Christenheit.</w:t>
      </w:r>
      <w:r>
        <w:br/>
        <w:t>Kyrieleis.</w:t>
      </w:r>
    </w:p>
    <w:p w14:paraId="019D410F" w14:textId="77777777" w:rsidR="00106E59" w:rsidRDefault="00106E59" w:rsidP="00106E59">
      <w:pPr>
        <w:pStyle w:val="StandardWeb"/>
      </w:pPr>
      <w:r>
        <w:t xml:space="preserve">Er sitzt </w:t>
      </w:r>
      <w:proofErr w:type="spellStart"/>
      <w:r>
        <w:t>zus</w:t>
      </w:r>
      <w:proofErr w:type="spellEnd"/>
      <w:r>
        <w:t xml:space="preserve"> Vaters Rechten,</w:t>
      </w:r>
      <w:r>
        <w:br/>
        <w:t xml:space="preserve">Da </w:t>
      </w:r>
      <w:proofErr w:type="spellStart"/>
      <w:r>
        <w:t>theilt</w:t>
      </w:r>
      <w:proofErr w:type="spellEnd"/>
      <w:r>
        <w:t xml:space="preserve"> er aus sein Knechten</w:t>
      </w:r>
      <w:r>
        <w:br/>
        <w:t>Seines Geists Gab und Gnad,</w:t>
      </w:r>
      <w:r>
        <w:br/>
      </w:r>
      <w:proofErr w:type="spellStart"/>
      <w:r>
        <w:t>Daß</w:t>
      </w:r>
      <w:proofErr w:type="spellEnd"/>
      <w:r>
        <w:t xml:space="preserve"> uns kein </w:t>
      </w:r>
      <w:proofErr w:type="spellStart"/>
      <w:r>
        <w:t>Sünd</w:t>
      </w:r>
      <w:proofErr w:type="spellEnd"/>
      <w:r>
        <w:t xml:space="preserve"> noch Teufel </w:t>
      </w:r>
      <w:proofErr w:type="spellStart"/>
      <w:r>
        <w:t>schad</w:t>
      </w:r>
      <w:proofErr w:type="spellEnd"/>
      <w:r>
        <w:t>.</w:t>
      </w:r>
      <w:r>
        <w:br/>
        <w:t>Kyrieleis.</w:t>
      </w:r>
    </w:p>
    <w:p w14:paraId="08D583DD" w14:textId="77777777" w:rsidR="00106E59" w:rsidRDefault="00106E59" w:rsidP="00106E59">
      <w:pPr>
        <w:pStyle w:val="StandardWeb"/>
      </w:pPr>
      <w:r>
        <w:t>Von dannen wird er kommen,</w:t>
      </w:r>
      <w:r>
        <w:br/>
        <w:t>Zu richten Bös und Frommen</w:t>
      </w:r>
      <w:r>
        <w:br/>
        <w:t xml:space="preserve">Herrlich mit großer </w:t>
      </w:r>
      <w:proofErr w:type="spellStart"/>
      <w:r>
        <w:t>Gwalt</w:t>
      </w:r>
      <w:proofErr w:type="spellEnd"/>
      <w:r>
        <w:t>,</w:t>
      </w:r>
      <w:r>
        <w:br/>
        <w:t xml:space="preserve">Wie er auffuhr in solcher </w:t>
      </w:r>
      <w:proofErr w:type="spellStart"/>
      <w:r>
        <w:t>Gstalt</w:t>
      </w:r>
      <w:proofErr w:type="spellEnd"/>
      <w:r>
        <w:t>.</w:t>
      </w:r>
      <w:r>
        <w:br/>
        <w:t>Kyrieleis.</w:t>
      </w:r>
    </w:p>
    <w:p w14:paraId="02307D99" w14:textId="77777777" w:rsidR="00106E59" w:rsidRDefault="00106E59" w:rsidP="00106E59">
      <w:pPr>
        <w:pStyle w:val="StandardWeb"/>
      </w:pPr>
      <w:r>
        <w:t>Auf sein Zukunft wir hoffen,</w:t>
      </w:r>
      <w:r>
        <w:br/>
        <w:t xml:space="preserve">Die Zeit ist schier </w:t>
      </w:r>
      <w:proofErr w:type="spellStart"/>
      <w:r>
        <w:t>verloffen</w:t>
      </w:r>
      <w:proofErr w:type="spellEnd"/>
      <w:r>
        <w:t>,</w:t>
      </w:r>
      <w:r>
        <w:br/>
        <w:t>Der jüngste Tag ist nicht weit,</w:t>
      </w:r>
      <w:r>
        <w:br/>
        <w:t>Des freut sich alle Christenheit.</w:t>
      </w:r>
      <w:r>
        <w:br/>
        <w:t>Kyrieleis.</w:t>
      </w:r>
    </w:p>
    <w:p w14:paraId="194EFA10" w14:textId="77777777" w:rsidR="00106E59" w:rsidRDefault="00106E59" w:rsidP="00106E59">
      <w:pPr>
        <w:pStyle w:val="StandardWeb"/>
      </w:pPr>
      <w:r>
        <w:t>Amen.</w:t>
      </w:r>
    </w:p>
    <w:p w14:paraId="35B47020" w14:textId="77777777" w:rsidR="00106E59" w:rsidRDefault="00106E59" w:rsidP="00106E59">
      <w:pPr>
        <w:pStyle w:val="berschrift1"/>
      </w:pPr>
      <w:proofErr w:type="spellStart"/>
      <w:r>
        <w:t>CHristo</w:t>
      </w:r>
      <w:proofErr w:type="spellEnd"/>
      <w:r>
        <w:t xml:space="preserve">, dem </w:t>
      </w:r>
      <w:proofErr w:type="spellStart"/>
      <w:r>
        <w:t>Osterlemmelein</w:t>
      </w:r>
      <w:proofErr w:type="spellEnd"/>
    </w:p>
    <w:p w14:paraId="663E5683" w14:textId="77777777" w:rsidR="00106E59" w:rsidRPr="00106E59" w:rsidRDefault="00106E59" w:rsidP="00106E59">
      <w:pPr>
        <w:rPr>
          <w:b/>
        </w:rPr>
      </w:pPr>
      <w:r w:rsidRPr="00106E59">
        <w:rPr>
          <w:b/>
        </w:rPr>
        <w:t xml:space="preserve">Zu Ostern, das </w:t>
      </w:r>
      <w:proofErr w:type="spellStart"/>
      <w:r w:rsidRPr="00106E59">
        <w:rPr>
          <w:b/>
        </w:rPr>
        <w:t>Victimae</w:t>
      </w:r>
      <w:proofErr w:type="spellEnd"/>
      <w:r w:rsidRPr="00106E59">
        <w:rPr>
          <w:b/>
        </w:rPr>
        <w:t xml:space="preserve"> </w:t>
      </w:r>
      <w:proofErr w:type="spellStart"/>
      <w:r w:rsidRPr="00106E59">
        <w:rPr>
          <w:b/>
        </w:rPr>
        <w:t>Paschali</w:t>
      </w:r>
      <w:proofErr w:type="spellEnd"/>
    </w:p>
    <w:p w14:paraId="0089C619" w14:textId="77777777" w:rsidR="00106E59" w:rsidRDefault="00106E59" w:rsidP="00106E59">
      <w:pPr>
        <w:pStyle w:val="StandardWeb"/>
      </w:pPr>
      <w:proofErr w:type="spellStart"/>
      <w:r>
        <w:rPr>
          <w:rStyle w:val="Hervorhebung"/>
        </w:rPr>
        <w:t>Auff</w:t>
      </w:r>
      <w:proofErr w:type="spellEnd"/>
      <w:r>
        <w:rPr>
          <w:rStyle w:val="Hervorhebung"/>
        </w:rPr>
        <w:t xml:space="preserve"> die </w:t>
      </w:r>
      <w:proofErr w:type="spellStart"/>
      <w:r>
        <w:rPr>
          <w:rStyle w:val="Hervorhebung"/>
        </w:rPr>
        <w:t>Melodey</w:t>
      </w:r>
      <w:proofErr w:type="spellEnd"/>
      <w:r>
        <w:rPr>
          <w:rStyle w:val="Hervorhebung"/>
        </w:rPr>
        <w:t>, Erschienen ist der herrliche tag, oder Christ ist erstanden.</w:t>
      </w:r>
    </w:p>
    <w:p w14:paraId="40814CC7" w14:textId="77777777" w:rsidR="00106E59" w:rsidRDefault="00106E59" w:rsidP="00106E59">
      <w:pPr>
        <w:pStyle w:val="StandardWeb"/>
      </w:pPr>
      <w:proofErr w:type="spellStart"/>
      <w:r>
        <w:t>CHristo</w:t>
      </w:r>
      <w:proofErr w:type="spellEnd"/>
      <w:r>
        <w:t xml:space="preserve">, dem </w:t>
      </w:r>
      <w:proofErr w:type="spellStart"/>
      <w:r>
        <w:t>Osterlemmelein</w:t>
      </w:r>
      <w:proofErr w:type="spellEnd"/>
      <w:r>
        <w:t>,</w:t>
      </w:r>
      <w:r>
        <w:br/>
      </w:r>
      <w:proofErr w:type="spellStart"/>
      <w:r>
        <w:t>welchs</w:t>
      </w:r>
      <w:proofErr w:type="spellEnd"/>
      <w:r>
        <w:t xml:space="preserve"> hat erlöst sein </w:t>
      </w:r>
      <w:proofErr w:type="spellStart"/>
      <w:r>
        <w:t>schefelein</w:t>
      </w:r>
      <w:proofErr w:type="spellEnd"/>
      <w:r>
        <w:t>,</w:t>
      </w:r>
      <w:r>
        <w:br/>
        <w:t>Sing heut, du liebe Christenheit:</w:t>
      </w:r>
      <w:r>
        <w:br/>
        <w:t xml:space="preserve">Lob, ehr </w:t>
      </w:r>
      <w:proofErr w:type="spellStart"/>
      <w:r>
        <w:t>sey</w:t>
      </w:r>
      <w:proofErr w:type="spellEnd"/>
      <w:r>
        <w:t xml:space="preserve"> Gott in </w:t>
      </w:r>
      <w:proofErr w:type="spellStart"/>
      <w:r>
        <w:t>ewigkeit</w:t>
      </w:r>
      <w:proofErr w:type="spellEnd"/>
      <w:r>
        <w:t>!</w:t>
      </w:r>
      <w:r>
        <w:br/>
      </w:r>
      <w:proofErr w:type="spellStart"/>
      <w:r>
        <w:t>Alleluia</w:t>
      </w:r>
      <w:proofErr w:type="spellEnd"/>
      <w:r>
        <w:t>.</w:t>
      </w:r>
    </w:p>
    <w:p w14:paraId="3B6B41C4" w14:textId="77777777" w:rsidR="00106E59" w:rsidRDefault="00106E59" w:rsidP="00106E59">
      <w:pPr>
        <w:pStyle w:val="StandardWeb"/>
      </w:pPr>
      <w:r>
        <w:t xml:space="preserve">Das Lamb Gottes mit seiner </w:t>
      </w:r>
      <w:proofErr w:type="spellStart"/>
      <w:r>
        <w:t>unschuld</w:t>
      </w:r>
      <w:proofErr w:type="spellEnd"/>
      <w:r>
        <w:br/>
        <w:t xml:space="preserve">uns hat erworben Gottes </w:t>
      </w:r>
      <w:proofErr w:type="spellStart"/>
      <w:r>
        <w:t>huld</w:t>
      </w:r>
      <w:proofErr w:type="spellEnd"/>
      <w:r>
        <w:t>,</w:t>
      </w:r>
      <w:r>
        <w:br/>
        <w:t xml:space="preserve">Und den Sünder zu </w:t>
      </w:r>
      <w:proofErr w:type="spellStart"/>
      <w:r>
        <w:t>gnaden</w:t>
      </w:r>
      <w:proofErr w:type="spellEnd"/>
      <w:r>
        <w:t xml:space="preserve"> bracht</w:t>
      </w:r>
      <w:r>
        <w:br/>
        <w:t xml:space="preserve">und zu </w:t>
      </w:r>
      <w:proofErr w:type="spellStart"/>
      <w:r>
        <w:t>eim</w:t>
      </w:r>
      <w:proofErr w:type="spellEnd"/>
      <w:r>
        <w:t xml:space="preserve"> </w:t>
      </w:r>
      <w:proofErr w:type="spellStart"/>
      <w:r>
        <w:t>Himels</w:t>
      </w:r>
      <w:proofErr w:type="spellEnd"/>
      <w:r>
        <w:t xml:space="preserve"> Erben gemacht.</w:t>
      </w:r>
      <w:r>
        <w:br/>
      </w:r>
      <w:proofErr w:type="spellStart"/>
      <w:r>
        <w:t>Alleluia</w:t>
      </w:r>
      <w:proofErr w:type="spellEnd"/>
      <w:r>
        <w:t>.</w:t>
      </w:r>
    </w:p>
    <w:p w14:paraId="1CC6C87C" w14:textId="77777777" w:rsidR="00106E59" w:rsidRDefault="00106E59" w:rsidP="00106E59">
      <w:pPr>
        <w:pStyle w:val="StandardWeb"/>
      </w:pPr>
      <w:r>
        <w:t xml:space="preserve">Todt und leben </w:t>
      </w:r>
      <w:proofErr w:type="spellStart"/>
      <w:r>
        <w:t>tratten</w:t>
      </w:r>
      <w:proofErr w:type="spellEnd"/>
      <w:r>
        <w:t xml:space="preserve"> im </w:t>
      </w:r>
      <w:proofErr w:type="spellStart"/>
      <w:r>
        <w:t>Kampff</w:t>
      </w:r>
      <w:proofErr w:type="spellEnd"/>
      <w:r>
        <w:t>,</w:t>
      </w:r>
      <w:r>
        <w:br/>
        <w:t xml:space="preserve">ein </w:t>
      </w:r>
      <w:proofErr w:type="spellStart"/>
      <w:r>
        <w:t>starcker</w:t>
      </w:r>
      <w:proofErr w:type="spellEnd"/>
      <w:r>
        <w:t xml:space="preserve"> Löw und schwaches Lamb:</w:t>
      </w:r>
      <w:r>
        <w:br/>
        <w:t xml:space="preserve">Der Tod meint, er </w:t>
      </w:r>
      <w:proofErr w:type="spellStart"/>
      <w:r>
        <w:t>hett</w:t>
      </w:r>
      <w:proofErr w:type="spellEnd"/>
      <w:r>
        <w:t xml:space="preserve"> schon gesiegt,</w:t>
      </w:r>
      <w:r>
        <w:br/>
        <w:t xml:space="preserve">weil Christ der HErr im Grabe </w:t>
      </w:r>
      <w:proofErr w:type="spellStart"/>
      <w:r>
        <w:t>ligt</w:t>
      </w:r>
      <w:proofErr w:type="spellEnd"/>
      <w:r>
        <w:t>.</w:t>
      </w:r>
      <w:r>
        <w:br/>
      </w:r>
      <w:proofErr w:type="spellStart"/>
      <w:r>
        <w:t>Alleluia</w:t>
      </w:r>
      <w:proofErr w:type="spellEnd"/>
      <w:r>
        <w:t>.</w:t>
      </w:r>
    </w:p>
    <w:p w14:paraId="1105ED14" w14:textId="77777777" w:rsidR="00106E59" w:rsidRDefault="00106E59" w:rsidP="00106E59">
      <w:pPr>
        <w:pStyle w:val="StandardWeb"/>
      </w:pPr>
      <w:r>
        <w:t xml:space="preserve">Aber es wert nicht gar </w:t>
      </w:r>
      <w:proofErr w:type="spellStart"/>
      <w:r>
        <w:t>drey</w:t>
      </w:r>
      <w:proofErr w:type="spellEnd"/>
      <w:r>
        <w:t xml:space="preserve"> tag,</w:t>
      </w:r>
      <w:r>
        <w:br/>
        <w:t>Christus sieg, der Tod unten lag,</w:t>
      </w:r>
      <w:r>
        <w:br/>
        <w:t xml:space="preserve">Und verlor all sein </w:t>
      </w:r>
      <w:proofErr w:type="spellStart"/>
      <w:r>
        <w:t>krafft</w:t>
      </w:r>
      <w:proofErr w:type="spellEnd"/>
      <w:r>
        <w:t xml:space="preserve"> und macht,</w:t>
      </w:r>
      <w:r>
        <w:br/>
        <w:t xml:space="preserve">Christus </w:t>
      </w:r>
      <w:proofErr w:type="spellStart"/>
      <w:r>
        <w:t>erstund</w:t>
      </w:r>
      <w:proofErr w:type="spellEnd"/>
      <w:r>
        <w:t xml:space="preserve"> aus eigener </w:t>
      </w:r>
      <w:proofErr w:type="spellStart"/>
      <w:r>
        <w:t>krafft</w:t>
      </w:r>
      <w:proofErr w:type="spellEnd"/>
      <w:r>
        <w:t>.</w:t>
      </w:r>
      <w:r>
        <w:br/>
      </w:r>
      <w:proofErr w:type="spellStart"/>
      <w:r>
        <w:t>Alleluia</w:t>
      </w:r>
      <w:proofErr w:type="spellEnd"/>
      <w:r>
        <w:t>.</w:t>
      </w:r>
    </w:p>
    <w:p w14:paraId="2B64DC4D" w14:textId="77777777" w:rsidR="00106E59" w:rsidRDefault="00106E59" w:rsidP="00106E59">
      <w:pPr>
        <w:pStyle w:val="StandardWeb"/>
      </w:pPr>
      <w:r>
        <w:t xml:space="preserve">Ah Maria, sag uns on </w:t>
      </w:r>
      <w:proofErr w:type="spellStart"/>
      <w:r>
        <w:t>schew</w:t>
      </w:r>
      <w:proofErr w:type="spellEnd"/>
      <w:r>
        <w:t>,</w:t>
      </w:r>
      <w:r>
        <w:br/>
        <w:t xml:space="preserve">wer dir am Weg begegnet </w:t>
      </w:r>
      <w:proofErr w:type="spellStart"/>
      <w:r>
        <w:t>sey</w:t>
      </w:r>
      <w:proofErr w:type="spellEnd"/>
      <w:r>
        <w:t>?</w:t>
      </w:r>
      <w:r>
        <w:br/>
        <w:t>Es was mein Heiland, Jesus Christ,</w:t>
      </w:r>
      <w:r>
        <w:br/>
      </w:r>
      <w:proofErr w:type="spellStart"/>
      <w:r>
        <w:t>warhafftig</w:t>
      </w:r>
      <w:proofErr w:type="spellEnd"/>
      <w:r>
        <w:t xml:space="preserve"> er erstanden ist!</w:t>
      </w:r>
      <w:r>
        <w:br/>
      </w:r>
      <w:proofErr w:type="spellStart"/>
      <w:r>
        <w:t>Alleluia</w:t>
      </w:r>
      <w:proofErr w:type="spellEnd"/>
      <w:r>
        <w:t>.</w:t>
      </w:r>
    </w:p>
    <w:p w14:paraId="57644D1D" w14:textId="77777777" w:rsidR="00106E59" w:rsidRDefault="00106E59" w:rsidP="00106E59">
      <w:pPr>
        <w:pStyle w:val="StandardWeb"/>
      </w:pPr>
      <w:r>
        <w:t xml:space="preserve">Zween Engel </w:t>
      </w:r>
      <w:proofErr w:type="spellStart"/>
      <w:r>
        <w:t>sassen</w:t>
      </w:r>
      <w:proofErr w:type="spellEnd"/>
      <w:r>
        <w:t xml:space="preserve"> in </w:t>
      </w:r>
      <w:proofErr w:type="spellStart"/>
      <w:r>
        <w:t>seim</w:t>
      </w:r>
      <w:proofErr w:type="spellEnd"/>
      <w:r>
        <w:t xml:space="preserve"> Grab,</w:t>
      </w:r>
      <w:r>
        <w:br/>
        <w:t>desgleich ich auch gesehen hab</w:t>
      </w:r>
      <w:r>
        <w:br/>
        <w:t xml:space="preserve">Sein </w:t>
      </w:r>
      <w:proofErr w:type="spellStart"/>
      <w:r>
        <w:t>Schweistüchlein</w:t>
      </w:r>
      <w:proofErr w:type="spellEnd"/>
      <w:r>
        <w:t xml:space="preserve"> und die </w:t>
      </w:r>
      <w:proofErr w:type="spellStart"/>
      <w:r>
        <w:t>leinwand</w:t>
      </w:r>
      <w:proofErr w:type="spellEnd"/>
      <w:r>
        <w:t>,</w:t>
      </w:r>
      <w:r>
        <w:br/>
        <w:t xml:space="preserve">drein Joseph </w:t>
      </w:r>
      <w:proofErr w:type="spellStart"/>
      <w:r>
        <w:t>jn</w:t>
      </w:r>
      <w:proofErr w:type="spellEnd"/>
      <w:r>
        <w:t xml:space="preserve"> </w:t>
      </w:r>
      <w:proofErr w:type="spellStart"/>
      <w:r>
        <w:t>gehüllet</w:t>
      </w:r>
      <w:proofErr w:type="spellEnd"/>
      <w:r>
        <w:t xml:space="preserve"> hat.</w:t>
      </w:r>
      <w:r>
        <w:br/>
      </w:r>
      <w:proofErr w:type="spellStart"/>
      <w:r>
        <w:t>Alleluia</w:t>
      </w:r>
      <w:proofErr w:type="spellEnd"/>
      <w:r>
        <w:t>.</w:t>
      </w:r>
    </w:p>
    <w:p w14:paraId="3DEF34E4" w14:textId="77777777" w:rsidR="00106E59" w:rsidRDefault="00106E59" w:rsidP="00106E59">
      <w:pPr>
        <w:pStyle w:val="StandardWeb"/>
      </w:pPr>
      <w:r>
        <w:t xml:space="preserve">Aber Christus, mein höchster </w:t>
      </w:r>
      <w:proofErr w:type="spellStart"/>
      <w:r>
        <w:t>trost</w:t>
      </w:r>
      <w:proofErr w:type="spellEnd"/>
      <w:r>
        <w:t>,</w:t>
      </w:r>
      <w:r>
        <w:br/>
        <w:t xml:space="preserve">ist </w:t>
      </w:r>
      <w:proofErr w:type="spellStart"/>
      <w:r>
        <w:t>warhafftig</w:t>
      </w:r>
      <w:proofErr w:type="spellEnd"/>
      <w:r>
        <w:t xml:space="preserve"> vom Tod erlöst,</w:t>
      </w:r>
      <w:r>
        <w:br/>
        <w:t>Das grab ist lehr, sein leib ist hin,</w:t>
      </w:r>
      <w:r>
        <w:br/>
        <w:t xml:space="preserve">am weg er mir </w:t>
      </w:r>
      <w:proofErr w:type="spellStart"/>
      <w:r>
        <w:t>selbs</w:t>
      </w:r>
      <w:proofErr w:type="spellEnd"/>
      <w:r>
        <w:t xml:space="preserve"> </w:t>
      </w:r>
      <w:proofErr w:type="spellStart"/>
      <w:r>
        <w:t>selbs</w:t>
      </w:r>
      <w:proofErr w:type="spellEnd"/>
      <w:r>
        <w:t xml:space="preserve"> erschien.</w:t>
      </w:r>
    </w:p>
    <w:p w14:paraId="1CCCE320" w14:textId="77777777" w:rsidR="00106E59" w:rsidRDefault="00106E59" w:rsidP="00106E59">
      <w:pPr>
        <w:pStyle w:val="StandardWeb"/>
      </w:pPr>
      <w:r>
        <w:t>Er sprach: Maria, geh schnell hin</w:t>
      </w:r>
      <w:r>
        <w:br/>
        <w:t xml:space="preserve">zu meinen Brüdern und sag </w:t>
      </w:r>
      <w:proofErr w:type="spellStart"/>
      <w:r>
        <w:t>jn</w:t>
      </w:r>
      <w:proofErr w:type="spellEnd"/>
      <w:r>
        <w:t>,</w:t>
      </w:r>
      <w:r>
        <w:br/>
        <w:t xml:space="preserve">Sie </w:t>
      </w:r>
      <w:proofErr w:type="spellStart"/>
      <w:r>
        <w:t>solln</w:t>
      </w:r>
      <w:proofErr w:type="spellEnd"/>
      <w:r>
        <w:t xml:space="preserve"> in </w:t>
      </w:r>
      <w:proofErr w:type="spellStart"/>
      <w:r>
        <w:t>Galileam</w:t>
      </w:r>
      <w:proofErr w:type="spellEnd"/>
      <w:r>
        <w:t xml:space="preserve"> </w:t>
      </w:r>
      <w:proofErr w:type="spellStart"/>
      <w:r>
        <w:t>gehn</w:t>
      </w:r>
      <w:proofErr w:type="spellEnd"/>
      <w:r>
        <w:t>,</w:t>
      </w:r>
      <w:r>
        <w:br/>
        <w:t xml:space="preserve">da </w:t>
      </w:r>
      <w:proofErr w:type="spellStart"/>
      <w:r>
        <w:t>solln</w:t>
      </w:r>
      <w:proofErr w:type="spellEnd"/>
      <w:r>
        <w:t xml:space="preserve"> sie mich </w:t>
      </w:r>
      <w:proofErr w:type="spellStart"/>
      <w:r>
        <w:t>leibhafftig</w:t>
      </w:r>
      <w:proofErr w:type="spellEnd"/>
      <w:r>
        <w:t xml:space="preserve"> sehn.</w:t>
      </w:r>
      <w:r>
        <w:br/>
      </w:r>
      <w:proofErr w:type="spellStart"/>
      <w:r>
        <w:t>Alleluia</w:t>
      </w:r>
      <w:proofErr w:type="spellEnd"/>
      <w:r>
        <w:t>.</w:t>
      </w:r>
    </w:p>
    <w:p w14:paraId="7B32035C" w14:textId="77777777" w:rsidR="00106E59" w:rsidRDefault="00106E59" w:rsidP="00106E59">
      <w:pPr>
        <w:pStyle w:val="StandardWeb"/>
      </w:pPr>
      <w:r>
        <w:t xml:space="preserve">Marie </w:t>
      </w:r>
      <w:proofErr w:type="spellStart"/>
      <w:r>
        <w:t>zeugnis</w:t>
      </w:r>
      <w:proofErr w:type="spellEnd"/>
      <w:r>
        <w:t xml:space="preserve"> das ist war,</w:t>
      </w:r>
      <w:r>
        <w:br/>
        <w:t xml:space="preserve">Gott </w:t>
      </w:r>
      <w:proofErr w:type="spellStart"/>
      <w:r>
        <w:t>geb</w:t>
      </w:r>
      <w:proofErr w:type="spellEnd"/>
      <w:r>
        <w:t xml:space="preserve">, was lieb der </w:t>
      </w:r>
      <w:proofErr w:type="spellStart"/>
      <w:r>
        <w:t>Jüden</w:t>
      </w:r>
      <w:proofErr w:type="spellEnd"/>
      <w:r>
        <w:t xml:space="preserve"> schar,</w:t>
      </w:r>
      <w:r>
        <w:br/>
        <w:t xml:space="preserve">Wir wissen </w:t>
      </w:r>
      <w:proofErr w:type="spellStart"/>
      <w:r>
        <w:t>gwis</w:t>
      </w:r>
      <w:proofErr w:type="spellEnd"/>
      <w:r>
        <w:t xml:space="preserve">, das </w:t>
      </w:r>
      <w:proofErr w:type="spellStart"/>
      <w:r>
        <w:t>Jhesus</w:t>
      </w:r>
      <w:proofErr w:type="spellEnd"/>
      <w:r>
        <w:t xml:space="preserve"> Christ</w:t>
      </w:r>
      <w:r>
        <w:br/>
      </w:r>
      <w:proofErr w:type="spellStart"/>
      <w:r>
        <w:t>warlich</w:t>
      </w:r>
      <w:proofErr w:type="spellEnd"/>
      <w:r>
        <w:t xml:space="preserve"> vom Tod erstanden ist!</w:t>
      </w:r>
      <w:r>
        <w:br/>
      </w:r>
      <w:proofErr w:type="spellStart"/>
      <w:r>
        <w:t>Alleluia</w:t>
      </w:r>
      <w:proofErr w:type="spellEnd"/>
      <w:r>
        <w:t>.</w:t>
      </w:r>
    </w:p>
    <w:p w14:paraId="48B7DE3A" w14:textId="77777777" w:rsidR="00106E59" w:rsidRDefault="00106E59" w:rsidP="00106E59">
      <w:pPr>
        <w:pStyle w:val="StandardWeb"/>
      </w:pPr>
      <w:proofErr w:type="spellStart"/>
      <w:r>
        <w:t>Jhesu</w:t>
      </w:r>
      <w:proofErr w:type="spellEnd"/>
      <w:r>
        <w:t xml:space="preserve">, du </w:t>
      </w:r>
      <w:proofErr w:type="spellStart"/>
      <w:r>
        <w:t>wares</w:t>
      </w:r>
      <w:proofErr w:type="spellEnd"/>
      <w:r>
        <w:t xml:space="preserve"> </w:t>
      </w:r>
      <w:proofErr w:type="spellStart"/>
      <w:r>
        <w:t>Osterlamb</w:t>
      </w:r>
      <w:proofErr w:type="spellEnd"/>
      <w:r>
        <w:t>,</w:t>
      </w:r>
      <w:r>
        <w:br/>
      </w:r>
      <w:proofErr w:type="spellStart"/>
      <w:r>
        <w:t>hilff</w:t>
      </w:r>
      <w:proofErr w:type="spellEnd"/>
      <w:r>
        <w:t xml:space="preserve"> uns siegen in </w:t>
      </w:r>
      <w:proofErr w:type="spellStart"/>
      <w:r>
        <w:t>todes</w:t>
      </w:r>
      <w:proofErr w:type="spellEnd"/>
      <w:r>
        <w:t xml:space="preserve"> </w:t>
      </w:r>
      <w:proofErr w:type="spellStart"/>
      <w:r>
        <w:t>kamp</w:t>
      </w:r>
      <w:proofErr w:type="spellEnd"/>
      <w:r>
        <w:t>!</w:t>
      </w:r>
      <w:r>
        <w:br/>
        <w:t xml:space="preserve">Sieh uns </w:t>
      </w:r>
      <w:proofErr w:type="spellStart"/>
      <w:r>
        <w:t>bey</w:t>
      </w:r>
      <w:proofErr w:type="spellEnd"/>
      <w:r>
        <w:t xml:space="preserve"> in der letzten not,</w:t>
      </w:r>
      <w:r>
        <w:br/>
        <w:t>schütz uns für dem ewigen Todt!</w:t>
      </w:r>
      <w:r>
        <w:br/>
      </w:r>
      <w:proofErr w:type="spellStart"/>
      <w:r>
        <w:t>Alleluia</w:t>
      </w:r>
      <w:proofErr w:type="spellEnd"/>
      <w:r>
        <w:t>.</w:t>
      </w:r>
    </w:p>
    <w:p w14:paraId="17863044" w14:textId="77777777" w:rsidR="00570587" w:rsidRDefault="00570587" w:rsidP="00570587">
      <w:pPr>
        <w:pStyle w:val="berschrift1"/>
      </w:pPr>
      <w:r>
        <w:t>Christus wird kommen zu Gericht</w:t>
      </w:r>
    </w:p>
    <w:p w14:paraId="11F66C62" w14:textId="77777777" w:rsidR="00570587" w:rsidRPr="00570587" w:rsidRDefault="00570587" w:rsidP="00570587">
      <w:pPr>
        <w:rPr>
          <w:b/>
        </w:rPr>
      </w:pPr>
      <w:r w:rsidRPr="00570587">
        <w:rPr>
          <w:b/>
        </w:rPr>
        <w:t>Vom jüngsten Gericht. Aus dem Evangelio des 2. Sonntags im Advent Luk. 21.</w:t>
      </w:r>
    </w:p>
    <w:p w14:paraId="35A8B09D" w14:textId="77777777" w:rsidR="00570587" w:rsidRDefault="00570587" w:rsidP="00570587">
      <w:pPr>
        <w:pStyle w:val="StandardWeb"/>
      </w:pPr>
      <w:r>
        <w:t>Christus wird kommen zu Gericht,</w:t>
      </w:r>
      <w:r>
        <w:br/>
        <w:t xml:space="preserve">Ehe sich die rohe Welt </w:t>
      </w:r>
      <w:proofErr w:type="spellStart"/>
      <w:r>
        <w:t>versicht</w:t>
      </w:r>
      <w:proofErr w:type="spellEnd"/>
      <w:r>
        <w:t>,</w:t>
      </w:r>
      <w:r>
        <w:br/>
        <w:t>Plötzlich, wie uns die Schrift zeigt an,</w:t>
      </w:r>
      <w:r>
        <w:br/>
        <w:t xml:space="preserve">Darnach </w:t>
      </w:r>
      <w:proofErr w:type="spellStart"/>
      <w:r>
        <w:t>richt</w:t>
      </w:r>
      <w:proofErr w:type="spellEnd"/>
      <w:r>
        <w:t xml:space="preserve"> sich ein Jedermann. </w:t>
      </w:r>
    </w:p>
    <w:p w14:paraId="238C35AD" w14:textId="77777777" w:rsidR="00570587" w:rsidRDefault="00570587" w:rsidP="00570587">
      <w:pPr>
        <w:pStyle w:val="StandardWeb"/>
      </w:pPr>
      <w:r>
        <w:t>2. Man predigt das göttliche Wort</w:t>
      </w:r>
      <w:r>
        <w:br/>
        <w:t>zu breitem Blick an allem Ort.</w:t>
      </w:r>
      <w:r>
        <w:br/>
        <w:t>Das Zeichen soll und sein gewiss.</w:t>
      </w:r>
      <w:r>
        <w:br/>
        <w:t xml:space="preserve">Das End der Welt nicht fern mehr ist. </w:t>
      </w:r>
    </w:p>
    <w:p w14:paraId="54F401FE" w14:textId="77777777" w:rsidR="00570587" w:rsidRDefault="00570587" w:rsidP="00570587">
      <w:pPr>
        <w:pStyle w:val="StandardWeb"/>
      </w:pPr>
      <w:r>
        <w:t xml:space="preserve">3. Himmel und </w:t>
      </w:r>
      <w:proofErr w:type="spellStart"/>
      <w:r>
        <w:t>Erd</w:t>
      </w:r>
      <w:proofErr w:type="spellEnd"/>
      <w:r>
        <w:t xml:space="preserve"> in einen Klos</w:t>
      </w:r>
      <w:r>
        <w:br/>
        <w:t>Zerschmettern wird ein Wetter groß.</w:t>
      </w:r>
      <w:r>
        <w:br/>
      </w:r>
      <w:proofErr w:type="spellStart"/>
      <w:r>
        <w:t>Balds</w:t>
      </w:r>
      <w:proofErr w:type="spellEnd"/>
      <w:r>
        <w:t xml:space="preserve"> </w:t>
      </w:r>
      <w:proofErr w:type="spellStart"/>
      <w:r>
        <w:t>Feur</w:t>
      </w:r>
      <w:proofErr w:type="spellEnd"/>
      <w:r>
        <w:t xml:space="preserve"> die ganz Welt verzehrt,</w:t>
      </w:r>
      <w:r>
        <w:br/>
        <w:t xml:space="preserve">Wird Gott schaffen neu Himmel und </w:t>
      </w:r>
      <w:proofErr w:type="spellStart"/>
      <w:r>
        <w:t>Erd</w:t>
      </w:r>
      <w:proofErr w:type="spellEnd"/>
      <w:r>
        <w:t xml:space="preserve">. </w:t>
      </w:r>
    </w:p>
    <w:p w14:paraId="2FFD4670" w14:textId="77777777" w:rsidR="00570587" w:rsidRDefault="00570587" w:rsidP="00570587">
      <w:pPr>
        <w:pStyle w:val="StandardWeb"/>
      </w:pPr>
      <w:r>
        <w:t>4. Denn werden zur Posaunenschau</w:t>
      </w:r>
      <w:r>
        <w:br/>
        <w:t xml:space="preserve">Die Toten </w:t>
      </w:r>
      <w:proofErr w:type="spellStart"/>
      <w:r>
        <w:t>aufstehn</w:t>
      </w:r>
      <w:proofErr w:type="spellEnd"/>
      <w:r>
        <w:t xml:space="preserve"> allzumal.</w:t>
      </w:r>
      <w:r>
        <w:br/>
        <w:t xml:space="preserve">Auch die noch leben hie auf </w:t>
      </w:r>
      <w:proofErr w:type="spellStart"/>
      <w:r>
        <w:t>Erdn</w:t>
      </w:r>
      <w:proofErr w:type="spellEnd"/>
      <w:r>
        <w:t>,</w:t>
      </w:r>
      <w:r>
        <w:br/>
        <w:t xml:space="preserve">Im Augenblick verwandelt </w:t>
      </w:r>
      <w:proofErr w:type="spellStart"/>
      <w:r>
        <w:t>werdn</w:t>
      </w:r>
      <w:proofErr w:type="spellEnd"/>
      <w:r>
        <w:t xml:space="preserve">. </w:t>
      </w:r>
    </w:p>
    <w:p w14:paraId="22841660" w14:textId="77777777" w:rsidR="00570587" w:rsidRDefault="00570587" w:rsidP="00570587">
      <w:pPr>
        <w:pStyle w:val="StandardWeb"/>
      </w:pPr>
      <w:r>
        <w:t>5. Da wird in einer Wolken klar.</w:t>
      </w:r>
      <w:r>
        <w:br/>
        <w:t>Christ kommen mit der Engel Schar,</w:t>
      </w:r>
      <w:r>
        <w:br/>
        <w:t xml:space="preserve">Und wir </w:t>
      </w:r>
      <w:proofErr w:type="spellStart"/>
      <w:r>
        <w:t>werd</w:t>
      </w:r>
      <w:proofErr w:type="spellEnd"/>
      <w:r>
        <w:t xml:space="preserve"> ihm entgegen </w:t>
      </w:r>
      <w:proofErr w:type="spellStart"/>
      <w:r>
        <w:t>gehn</w:t>
      </w:r>
      <w:proofErr w:type="spellEnd"/>
      <w:r>
        <w:t>,</w:t>
      </w:r>
      <w:r>
        <w:br/>
        <w:t xml:space="preserve">Und für </w:t>
      </w:r>
      <w:proofErr w:type="spellStart"/>
      <w:r>
        <w:t>seim</w:t>
      </w:r>
      <w:proofErr w:type="spellEnd"/>
      <w:r>
        <w:t xml:space="preserve"> Richtstuhl alle </w:t>
      </w:r>
      <w:proofErr w:type="spellStart"/>
      <w:r>
        <w:t>stehn</w:t>
      </w:r>
      <w:proofErr w:type="spellEnd"/>
      <w:r>
        <w:t xml:space="preserve">. </w:t>
      </w:r>
    </w:p>
    <w:p w14:paraId="405B12A1" w14:textId="77777777" w:rsidR="00570587" w:rsidRDefault="00570587" w:rsidP="00570587">
      <w:pPr>
        <w:pStyle w:val="StandardWeb"/>
      </w:pPr>
      <w:r>
        <w:t>6. Alsdenn sein Lämmer scheiden wird</w:t>
      </w:r>
      <w:r>
        <w:br/>
        <w:t>Von den Böcken der treue Hirt,</w:t>
      </w:r>
      <w:r>
        <w:br/>
        <w:t xml:space="preserve">Und wird sein Auserwählten </w:t>
      </w:r>
      <w:proofErr w:type="spellStart"/>
      <w:r>
        <w:t>gebn</w:t>
      </w:r>
      <w:proofErr w:type="spellEnd"/>
      <w:r>
        <w:br/>
        <w:t xml:space="preserve">Im Himmelreich das ewige </w:t>
      </w:r>
      <w:proofErr w:type="spellStart"/>
      <w:r>
        <w:t>Lebn</w:t>
      </w:r>
      <w:proofErr w:type="spellEnd"/>
      <w:r>
        <w:t xml:space="preserve">. </w:t>
      </w:r>
    </w:p>
    <w:p w14:paraId="00E67559" w14:textId="77777777" w:rsidR="00570587" w:rsidRDefault="00570587" w:rsidP="00570587">
      <w:pPr>
        <w:pStyle w:val="StandardWeb"/>
      </w:pPr>
      <w:r>
        <w:t xml:space="preserve">7. Und wird ein schreckliche Urteil </w:t>
      </w:r>
      <w:proofErr w:type="spellStart"/>
      <w:r>
        <w:t>fälln</w:t>
      </w:r>
      <w:proofErr w:type="spellEnd"/>
      <w:r>
        <w:br/>
        <w:t xml:space="preserve">Über die Teufel und ihre </w:t>
      </w:r>
      <w:proofErr w:type="spellStart"/>
      <w:r>
        <w:t>Gselln</w:t>
      </w:r>
      <w:proofErr w:type="spellEnd"/>
      <w:r>
        <w:t>;</w:t>
      </w:r>
      <w:r>
        <w:br/>
        <w:t xml:space="preserve">Und die zu seiner Linken </w:t>
      </w:r>
      <w:proofErr w:type="spellStart"/>
      <w:r>
        <w:t>stehn</w:t>
      </w:r>
      <w:proofErr w:type="spellEnd"/>
      <w:r>
        <w:t>.</w:t>
      </w:r>
      <w:r>
        <w:br/>
        <w:t xml:space="preserve">Werden ins höllisch </w:t>
      </w:r>
      <w:proofErr w:type="spellStart"/>
      <w:r>
        <w:t>Feur</w:t>
      </w:r>
      <w:proofErr w:type="spellEnd"/>
      <w:r>
        <w:t xml:space="preserve"> </w:t>
      </w:r>
      <w:proofErr w:type="spellStart"/>
      <w:r>
        <w:t>gehn</w:t>
      </w:r>
      <w:proofErr w:type="spellEnd"/>
      <w:r>
        <w:t xml:space="preserve">. </w:t>
      </w:r>
    </w:p>
    <w:p w14:paraId="2430760E" w14:textId="50FCD4E0" w:rsidR="00570587" w:rsidRDefault="00570587" w:rsidP="00570587">
      <w:pPr>
        <w:pStyle w:val="StandardWeb"/>
      </w:pPr>
      <w:r>
        <w:t>8. Drum Jedermann fein wacker sei,</w:t>
      </w:r>
      <w:r>
        <w:br/>
      </w:r>
      <w:proofErr w:type="spellStart"/>
      <w:r>
        <w:t>Hüt</w:t>
      </w:r>
      <w:proofErr w:type="spellEnd"/>
      <w:r>
        <w:t xml:space="preserve"> sich mit Fleiß für </w:t>
      </w:r>
      <w:proofErr w:type="spellStart"/>
      <w:r>
        <w:t>Füllerei</w:t>
      </w:r>
      <w:proofErr w:type="spellEnd"/>
      <w:r>
        <w:rPr>
          <w:rStyle w:val="Funotenzeichen"/>
        </w:rPr>
        <w:footnoteReference w:id="1"/>
      </w:r>
      <w:r>
        <w:t>;</w:t>
      </w:r>
      <w:r>
        <w:br/>
        <w:t>Denn der Tag wird wie ein Fallstrick</w:t>
      </w:r>
      <w:r>
        <w:br/>
      </w:r>
      <w:proofErr w:type="spellStart"/>
      <w:r>
        <w:t>Übr</w:t>
      </w:r>
      <w:proofErr w:type="spellEnd"/>
      <w:r>
        <w:t xml:space="preserve"> uns kommen im Augenblick. </w:t>
      </w:r>
    </w:p>
    <w:p w14:paraId="722DBCB1" w14:textId="77777777" w:rsidR="00570587" w:rsidRDefault="00570587" w:rsidP="00570587">
      <w:pPr>
        <w:pStyle w:val="StandardWeb"/>
      </w:pPr>
      <w:r>
        <w:t>9. Auf dein Zukunft, Herr, warten wir,</w:t>
      </w:r>
      <w:r>
        <w:br/>
        <w:t>Seufzen und tragen groß Begier.</w:t>
      </w:r>
      <w:r>
        <w:br/>
        <w:t>O Herr, komm bald und uns erlös,</w:t>
      </w:r>
      <w:r>
        <w:br/>
        <w:t xml:space="preserve">Denn die Welt ist gottlos und bös. </w:t>
      </w:r>
    </w:p>
    <w:p w14:paraId="5FACD430" w14:textId="77777777" w:rsidR="00570587" w:rsidRDefault="00570587" w:rsidP="00570587">
      <w:pPr>
        <w:pStyle w:val="StandardWeb"/>
      </w:pPr>
      <w:r>
        <w:t>Amen.</w:t>
      </w:r>
    </w:p>
    <w:p w14:paraId="75B02B1D" w14:textId="77777777" w:rsidR="005D31D6" w:rsidRDefault="005D31D6" w:rsidP="005D31D6">
      <w:pPr>
        <w:pStyle w:val="berschrift1"/>
      </w:pPr>
      <w:r>
        <w:t>Da auf Erden ging Christ, der Herr</w:t>
      </w:r>
    </w:p>
    <w:p w14:paraId="0272FD10" w14:textId="77777777" w:rsidR="005D31D6" w:rsidRPr="005D31D6" w:rsidRDefault="005D31D6" w:rsidP="005D31D6">
      <w:pPr>
        <w:rPr>
          <w:b/>
        </w:rPr>
      </w:pPr>
      <w:r w:rsidRPr="005D31D6">
        <w:rPr>
          <w:b/>
        </w:rPr>
        <w:t xml:space="preserve">Ein </w:t>
      </w:r>
      <w:proofErr w:type="spellStart"/>
      <w:r w:rsidRPr="005D31D6">
        <w:rPr>
          <w:b/>
        </w:rPr>
        <w:t>ander</w:t>
      </w:r>
      <w:proofErr w:type="spellEnd"/>
      <w:r w:rsidRPr="005D31D6">
        <w:rPr>
          <w:b/>
        </w:rPr>
        <w:t xml:space="preserve"> Brautlied, aus dem Evangelio von der Hochzeit zu Kana in Galiläa.</w:t>
      </w:r>
    </w:p>
    <w:p w14:paraId="1062F64E" w14:textId="77777777" w:rsidR="005D31D6" w:rsidRDefault="005D31D6" w:rsidP="005D31D6">
      <w:pPr>
        <w:pStyle w:val="StandardWeb"/>
      </w:pPr>
      <w:r>
        <w:t>Da auf Erden ging Christ, der Herr,</w:t>
      </w:r>
      <w:r>
        <w:br/>
        <w:t xml:space="preserve">Tät er dem </w:t>
      </w:r>
      <w:proofErr w:type="spellStart"/>
      <w:r>
        <w:t>Ehstand</w:t>
      </w:r>
      <w:proofErr w:type="spellEnd"/>
      <w:r>
        <w:t xml:space="preserve"> große Ehr.</w:t>
      </w:r>
      <w:r>
        <w:br/>
        <w:t>Zu Kana er geladen war</w:t>
      </w:r>
      <w:r>
        <w:br/>
        <w:t xml:space="preserve">Auf ein Hochzeit, da kam er dar. </w:t>
      </w:r>
    </w:p>
    <w:p w14:paraId="3F8FB740" w14:textId="77777777" w:rsidR="005D31D6" w:rsidRDefault="005D31D6" w:rsidP="005D31D6">
      <w:pPr>
        <w:pStyle w:val="StandardWeb"/>
      </w:pPr>
      <w:r>
        <w:t>2. Sein erst Zeichen wollt er dartun,</w:t>
      </w:r>
      <w:r>
        <w:br/>
        <w:t>Dass man den Stand sollt halten schön,</w:t>
      </w:r>
      <w:r>
        <w:br/>
        <w:t>Aus Wasser macht er guten Wein,</w:t>
      </w:r>
      <w:r>
        <w:br/>
        <w:t xml:space="preserve">Dass Jedermann </w:t>
      </w:r>
      <w:proofErr w:type="spellStart"/>
      <w:r>
        <w:t>konnt</w:t>
      </w:r>
      <w:proofErr w:type="spellEnd"/>
      <w:r>
        <w:t xml:space="preserve"> fröhlich sein. </w:t>
      </w:r>
    </w:p>
    <w:p w14:paraId="0775E37A" w14:textId="77777777" w:rsidR="005D31D6" w:rsidRDefault="005D31D6" w:rsidP="005D31D6">
      <w:pPr>
        <w:pStyle w:val="StandardWeb"/>
      </w:pPr>
      <w:r>
        <w:t>3. Damit er uns anzeigen will,</w:t>
      </w:r>
      <w:r>
        <w:br/>
        <w:t xml:space="preserve">Ob </w:t>
      </w:r>
      <w:proofErr w:type="spellStart"/>
      <w:r>
        <w:t>Ehleut</w:t>
      </w:r>
      <w:proofErr w:type="spellEnd"/>
      <w:r>
        <w:t xml:space="preserve"> müssen leiden viel,</w:t>
      </w:r>
      <w:r>
        <w:br/>
        <w:t xml:space="preserve">So </w:t>
      </w:r>
      <w:proofErr w:type="spellStart"/>
      <w:r>
        <w:t>woll</w:t>
      </w:r>
      <w:proofErr w:type="spellEnd"/>
      <w:r>
        <w:t xml:space="preserve"> er sie doch nicht </w:t>
      </w:r>
      <w:proofErr w:type="spellStart"/>
      <w:r>
        <w:t>verlan</w:t>
      </w:r>
      <w:proofErr w:type="spellEnd"/>
      <w:r>
        <w:t>,</w:t>
      </w:r>
      <w:r>
        <w:br/>
        <w:t xml:space="preserve">Im Kreuz </w:t>
      </w:r>
      <w:proofErr w:type="spellStart"/>
      <w:r>
        <w:t>solln</w:t>
      </w:r>
      <w:proofErr w:type="spellEnd"/>
      <w:r>
        <w:t xml:space="preserve"> sie Trost von ihm </w:t>
      </w:r>
      <w:proofErr w:type="spellStart"/>
      <w:r>
        <w:t>han</w:t>
      </w:r>
      <w:proofErr w:type="spellEnd"/>
      <w:r>
        <w:t xml:space="preserve">. </w:t>
      </w:r>
    </w:p>
    <w:p w14:paraId="50A46EE6" w14:textId="77777777" w:rsidR="005D31D6" w:rsidRDefault="005D31D6" w:rsidP="005D31D6">
      <w:pPr>
        <w:pStyle w:val="StandardWeb"/>
      </w:pPr>
      <w:r>
        <w:t xml:space="preserve">4. Wes </w:t>
      </w:r>
      <w:proofErr w:type="spellStart"/>
      <w:r>
        <w:t>Ehstand</w:t>
      </w:r>
      <w:proofErr w:type="spellEnd"/>
      <w:r>
        <w:t xml:space="preserve"> soll geraten wohl,</w:t>
      </w:r>
      <w:r>
        <w:br/>
        <w:t>Christum zur Hochzeit laden soll;</w:t>
      </w:r>
      <w:r>
        <w:br/>
        <w:t xml:space="preserve">Der kann </w:t>
      </w:r>
      <w:proofErr w:type="spellStart"/>
      <w:r>
        <w:t>Ehleuten</w:t>
      </w:r>
      <w:proofErr w:type="spellEnd"/>
      <w:r>
        <w:t xml:space="preserve"> all ihr Leid</w:t>
      </w:r>
      <w:r>
        <w:br/>
        <w:t xml:space="preserve">Wenden in eitel </w:t>
      </w:r>
      <w:proofErr w:type="spellStart"/>
      <w:r>
        <w:t>Wonn</w:t>
      </w:r>
      <w:proofErr w:type="spellEnd"/>
      <w:r>
        <w:t xml:space="preserve"> und Freud. </w:t>
      </w:r>
    </w:p>
    <w:p w14:paraId="4F3F5481" w14:textId="77777777" w:rsidR="005D31D6" w:rsidRDefault="005D31D6" w:rsidP="005D31D6">
      <w:pPr>
        <w:pStyle w:val="StandardWeb"/>
      </w:pPr>
      <w:r>
        <w:t>5. So merk nun wohl ein frommer Christ,</w:t>
      </w:r>
      <w:r>
        <w:br/>
        <w:t>Der zur Hochzeit geladen ist,</w:t>
      </w:r>
      <w:r>
        <w:br/>
        <w:t xml:space="preserve">Dass er züchtig und </w:t>
      </w:r>
      <w:proofErr w:type="spellStart"/>
      <w:r>
        <w:t>bscheiden</w:t>
      </w:r>
      <w:proofErr w:type="spellEnd"/>
      <w:r>
        <w:t xml:space="preserve"> sei,</w:t>
      </w:r>
      <w:r>
        <w:br/>
        <w:t xml:space="preserve">Denn Christus ist selbst auch dabei. – </w:t>
      </w:r>
    </w:p>
    <w:p w14:paraId="4B99C8BB" w14:textId="77777777" w:rsidR="005D31D6" w:rsidRDefault="005D31D6" w:rsidP="005D31D6">
      <w:pPr>
        <w:pStyle w:val="StandardWeb"/>
      </w:pPr>
      <w:r>
        <w:t>6. Der uns kein ehrliche Freud wehrt,</w:t>
      </w:r>
      <w:r>
        <w:br/>
        <w:t>Wenn der Leib nur nicht wird beschwert,</w:t>
      </w:r>
      <w:r>
        <w:br/>
        <w:t xml:space="preserve">Mag man mit </w:t>
      </w:r>
      <w:proofErr w:type="spellStart"/>
      <w:r>
        <w:t>Ehrn</w:t>
      </w:r>
      <w:proofErr w:type="spellEnd"/>
      <w:r>
        <w:t xml:space="preserve"> wohl fröhlich sein,</w:t>
      </w:r>
      <w:r>
        <w:br/>
        <w:t xml:space="preserve">Essen und trinken guten Wein. </w:t>
      </w:r>
    </w:p>
    <w:p w14:paraId="65B68F0A" w14:textId="77777777" w:rsidR="005D31D6" w:rsidRDefault="005D31D6" w:rsidP="005D31D6">
      <w:pPr>
        <w:pStyle w:val="StandardWeb"/>
      </w:pPr>
      <w:r>
        <w:t xml:space="preserve">7. Herr Christ, </w:t>
      </w:r>
      <w:proofErr w:type="spellStart"/>
      <w:r>
        <w:t>bewahr</w:t>
      </w:r>
      <w:proofErr w:type="spellEnd"/>
      <w:r>
        <w:t xml:space="preserve"> den </w:t>
      </w:r>
      <w:proofErr w:type="spellStart"/>
      <w:r>
        <w:t>ehlichen</w:t>
      </w:r>
      <w:proofErr w:type="spellEnd"/>
      <w:r>
        <w:t xml:space="preserve"> Stand</w:t>
      </w:r>
      <w:r>
        <w:br/>
        <w:t xml:space="preserve">Mitten im Kreuz für </w:t>
      </w:r>
      <w:proofErr w:type="spellStart"/>
      <w:r>
        <w:t>Sünd</w:t>
      </w:r>
      <w:proofErr w:type="spellEnd"/>
      <w:r>
        <w:t xml:space="preserve"> und </w:t>
      </w:r>
      <w:proofErr w:type="spellStart"/>
      <w:r>
        <w:t>Schand</w:t>
      </w:r>
      <w:proofErr w:type="spellEnd"/>
      <w:r>
        <w:t>.</w:t>
      </w:r>
      <w:r>
        <w:br/>
        <w:t>Erhalt bei Zucht und Ehrbarkeit</w:t>
      </w:r>
      <w:r>
        <w:br/>
        <w:t xml:space="preserve">Dein liebe Braut, die Christenheit. </w:t>
      </w:r>
    </w:p>
    <w:p w14:paraId="279A5C0F" w14:textId="77777777" w:rsidR="005D31D6" w:rsidRDefault="005D31D6" w:rsidP="005D31D6">
      <w:pPr>
        <w:pStyle w:val="StandardWeb"/>
      </w:pPr>
      <w:r>
        <w:t>Amen.</w:t>
      </w:r>
    </w:p>
    <w:p w14:paraId="1CD96422" w14:textId="77777777" w:rsidR="00106E59" w:rsidRDefault="00106E59" w:rsidP="00106E59">
      <w:pPr>
        <w:pStyle w:val="berschrift1"/>
      </w:pPr>
      <w:r>
        <w:t>Da der Herr Christ zu Tische saß</w:t>
      </w:r>
    </w:p>
    <w:p w14:paraId="5AE32A04" w14:textId="77777777" w:rsidR="00106E59" w:rsidRPr="00961F47" w:rsidRDefault="00106E59" w:rsidP="00106E59">
      <w:pPr>
        <w:rPr>
          <w:b/>
        </w:rPr>
      </w:pPr>
      <w:r w:rsidRPr="00961F47">
        <w:rPr>
          <w:b/>
        </w:rPr>
        <w:t>Die Passion unsers Herrn Jesu Christi.</w:t>
      </w:r>
    </w:p>
    <w:p w14:paraId="57CFC819" w14:textId="77777777" w:rsidR="00106E59" w:rsidRDefault="00106E59" w:rsidP="00106E59">
      <w:pPr>
        <w:pStyle w:val="StandardWeb"/>
      </w:pPr>
      <w:r>
        <w:rPr>
          <w:rStyle w:val="Hervorhebung"/>
        </w:rPr>
        <w:t xml:space="preserve">Im Ton: Kommt her zu mir, spricht </w:t>
      </w:r>
      <w:proofErr w:type="spellStart"/>
      <w:r>
        <w:rPr>
          <w:rStyle w:val="Hervorhebung"/>
        </w:rPr>
        <w:t>rc</w:t>
      </w:r>
      <w:proofErr w:type="spellEnd"/>
      <w:r>
        <w:rPr>
          <w:rStyle w:val="Hervorhebung"/>
        </w:rPr>
        <w:t>.</w:t>
      </w:r>
      <w:r>
        <w:rPr>
          <w:i/>
          <w:iCs/>
        </w:rPr>
        <w:br/>
      </w:r>
      <w:r>
        <w:rPr>
          <w:rStyle w:val="Hervorhebung"/>
        </w:rPr>
        <w:t xml:space="preserve">Oder: Ich hab mein </w:t>
      </w:r>
      <w:proofErr w:type="spellStart"/>
      <w:r>
        <w:rPr>
          <w:rStyle w:val="Hervorhebung"/>
        </w:rPr>
        <w:t>Sach</w:t>
      </w:r>
      <w:proofErr w:type="spellEnd"/>
      <w:r>
        <w:rPr>
          <w:rStyle w:val="Hervorhebung"/>
        </w:rPr>
        <w:t xml:space="preserve"> zu Gott gestellt. </w:t>
      </w:r>
    </w:p>
    <w:p w14:paraId="593C4F75" w14:textId="77777777" w:rsidR="00106E59" w:rsidRDefault="00106E59" w:rsidP="00106E59">
      <w:pPr>
        <w:pStyle w:val="StandardWeb"/>
      </w:pPr>
      <w:r>
        <w:t>Da der Herr Christ zu Tische saß,</w:t>
      </w:r>
      <w:r>
        <w:br/>
        <w:t xml:space="preserve">Zuletzt das </w:t>
      </w:r>
      <w:proofErr w:type="spellStart"/>
      <w:r>
        <w:t>Osterlämmlein</w:t>
      </w:r>
      <w:proofErr w:type="spellEnd"/>
      <w:r>
        <w:t xml:space="preserve"> ab,</w:t>
      </w:r>
      <w:r>
        <w:br/>
        <w:t>Und wollt von hinnen scheiden,</w:t>
      </w:r>
      <w:r>
        <w:br/>
        <w:t>Sein Jüngern er treulich befahl,</w:t>
      </w:r>
      <w:r>
        <w:br/>
      </w:r>
      <w:proofErr w:type="spellStart"/>
      <w:r>
        <w:t>Daß</w:t>
      </w:r>
      <w:proofErr w:type="spellEnd"/>
      <w:r>
        <w:t xml:space="preserve"> man allzeit verkündigen soll</w:t>
      </w:r>
      <w:r>
        <w:br/>
        <w:t xml:space="preserve">Sein Tod und bitter Leiden. </w:t>
      </w:r>
    </w:p>
    <w:p w14:paraId="79C11650" w14:textId="77777777" w:rsidR="00106E59" w:rsidRDefault="00106E59" w:rsidP="00106E59">
      <w:pPr>
        <w:pStyle w:val="StandardWeb"/>
      </w:pPr>
      <w:r>
        <w:t xml:space="preserve">2. Denn wer </w:t>
      </w:r>
      <w:proofErr w:type="spellStart"/>
      <w:r>
        <w:t>dasselbig</w:t>
      </w:r>
      <w:proofErr w:type="spellEnd"/>
      <w:r>
        <w:t xml:space="preserve"> recht </w:t>
      </w:r>
      <w:proofErr w:type="spellStart"/>
      <w:r>
        <w:t>betracht</w:t>
      </w:r>
      <w:proofErr w:type="spellEnd"/>
      <w:r>
        <w:t>,</w:t>
      </w:r>
      <w:r>
        <w:br/>
        <w:t>Dem gibt es Stärk, Trost, Muth und Kraft</w:t>
      </w:r>
      <w:r>
        <w:br/>
        <w:t>In Trübsal, Angst und Nöthen,</w:t>
      </w:r>
      <w:r>
        <w:br/>
        <w:t>Sein Kreuz wird ihm nicht halb so schwer,</w:t>
      </w:r>
      <w:r>
        <w:br/>
        <w:t xml:space="preserve">Ob er gleich kommt in </w:t>
      </w:r>
      <w:proofErr w:type="spellStart"/>
      <w:r>
        <w:t>Todsgefahr</w:t>
      </w:r>
      <w:proofErr w:type="spellEnd"/>
      <w:r>
        <w:t>,</w:t>
      </w:r>
      <w:r>
        <w:br/>
        <w:t xml:space="preserve">Sein Fleisch der Geist kann </w:t>
      </w:r>
      <w:proofErr w:type="spellStart"/>
      <w:r>
        <w:t>tödten</w:t>
      </w:r>
      <w:proofErr w:type="spellEnd"/>
      <w:r>
        <w:t xml:space="preserve">. </w:t>
      </w:r>
    </w:p>
    <w:p w14:paraId="7F8200F5" w14:textId="77777777" w:rsidR="00106E59" w:rsidRDefault="00106E59" w:rsidP="00106E59">
      <w:pPr>
        <w:pStyle w:val="StandardWeb"/>
      </w:pPr>
      <w:r>
        <w:t>3. Da er nun an den Ölberg kam,</w:t>
      </w:r>
      <w:r>
        <w:br/>
        <w:t xml:space="preserve">Drei </w:t>
      </w:r>
      <w:proofErr w:type="spellStart"/>
      <w:r>
        <w:t>Jüngr</w:t>
      </w:r>
      <w:proofErr w:type="spellEnd"/>
      <w:r>
        <w:t xml:space="preserve"> im Garten mit sich nahm,</w:t>
      </w:r>
      <w:r>
        <w:br/>
        <w:t>Die hieß er niedersitzen,</w:t>
      </w:r>
      <w:r>
        <w:br/>
        <w:t>Sprach: Bett und wacht ein kleine Zeit,</w:t>
      </w:r>
      <w:r>
        <w:br/>
        <w:t>Und ging von ihn ein Steinwurfs weit,</w:t>
      </w:r>
      <w:r>
        <w:br/>
        <w:t xml:space="preserve">Für Angst er Blut </w:t>
      </w:r>
      <w:proofErr w:type="spellStart"/>
      <w:r>
        <w:t>that</w:t>
      </w:r>
      <w:proofErr w:type="spellEnd"/>
      <w:r>
        <w:t xml:space="preserve"> schwitzen. </w:t>
      </w:r>
    </w:p>
    <w:p w14:paraId="396BA79F" w14:textId="77777777" w:rsidR="00106E59" w:rsidRDefault="00106E59" w:rsidP="00106E59">
      <w:pPr>
        <w:pStyle w:val="StandardWeb"/>
      </w:pPr>
      <w:r>
        <w:t xml:space="preserve">4. Unser </w:t>
      </w:r>
      <w:proofErr w:type="spellStart"/>
      <w:r>
        <w:t>Sünd</w:t>
      </w:r>
      <w:proofErr w:type="spellEnd"/>
      <w:r>
        <w:t xml:space="preserve"> macht ihm weh und bang,</w:t>
      </w:r>
      <w:r>
        <w:br/>
        <w:t>Mit Teufel, Tod und Höll er rang,</w:t>
      </w:r>
      <w:r>
        <w:br/>
        <w:t>All sein Kraft ihm entginge.</w:t>
      </w:r>
      <w:r>
        <w:br/>
        <w:t xml:space="preserve">Er sprach: Vater, mag es </w:t>
      </w:r>
      <w:proofErr w:type="spellStart"/>
      <w:r>
        <w:t>gesein</w:t>
      </w:r>
      <w:proofErr w:type="spellEnd"/>
      <w:r>
        <w:t>,</w:t>
      </w:r>
      <w:r>
        <w:br/>
        <w:t>Nimm hin den Kelch und schwere Pein,</w:t>
      </w:r>
      <w:r>
        <w:br/>
        <w:t xml:space="preserve">Trost er vom Engl empfinge. </w:t>
      </w:r>
    </w:p>
    <w:p w14:paraId="720A58E6" w14:textId="77777777" w:rsidR="00106E59" w:rsidRDefault="00106E59" w:rsidP="00106E59">
      <w:pPr>
        <w:pStyle w:val="StandardWeb"/>
      </w:pPr>
      <w:r>
        <w:t xml:space="preserve">5. O Vater, </w:t>
      </w:r>
      <w:proofErr w:type="spellStart"/>
      <w:r>
        <w:t>muß</w:t>
      </w:r>
      <w:proofErr w:type="spellEnd"/>
      <w:r>
        <w:t xml:space="preserve"> dem also sein,</w:t>
      </w:r>
      <w:r>
        <w:br/>
        <w:t xml:space="preserve">Dein Will </w:t>
      </w:r>
      <w:proofErr w:type="spellStart"/>
      <w:r>
        <w:t>gescheh</w:t>
      </w:r>
      <w:proofErr w:type="spellEnd"/>
      <w:r>
        <w:t xml:space="preserve"> und nicht der mein,</w:t>
      </w:r>
      <w:r>
        <w:br/>
        <w:t>Herzlich gern will ich sterben,</w:t>
      </w:r>
      <w:r>
        <w:br/>
        <w:t>Damit ich nur die Brüder mein</w:t>
      </w:r>
      <w:r>
        <w:br/>
        <w:t>Mag retten von der Höllenpein,</w:t>
      </w:r>
      <w:r>
        <w:br/>
        <w:t xml:space="preserve">Und </w:t>
      </w:r>
      <w:proofErr w:type="spellStart"/>
      <w:r>
        <w:t>ihnn</w:t>
      </w:r>
      <w:proofErr w:type="spellEnd"/>
      <w:r>
        <w:t xml:space="preserve"> dein Huld erwerben. </w:t>
      </w:r>
    </w:p>
    <w:p w14:paraId="12015D1A" w14:textId="77777777" w:rsidR="00106E59" w:rsidRDefault="00106E59" w:rsidP="00106E59">
      <w:pPr>
        <w:pStyle w:val="StandardWeb"/>
      </w:pPr>
      <w:r>
        <w:t xml:space="preserve">6. Judas kam, das </w:t>
      </w:r>
      <w:proofErr w:type="spellStart"/>
      <w:r>
        <w:t>verlorne</w:t>
      </w:r>
      <w:proofErr w:type="spellEnd"/>
      <w:r>
        <w:t xml:space="preserve"> Kind,</w:t>
      </w:r>
      <w:r>
        <w:br/>
        <w:t xml:space="preserve">Und bracht mit sich das jüdisch </w:t>
      </w:r>
      <w:proofErr w:type="spellStart"/>
      <w:r>
        <w:t>Gsind</w:t>
      </w:r>
      <w:proofErr w:type="spellEnd"/>
      <w:r>
        <w:t>,</w:t>
      </w:r>
      <w:r>
        <w:br/>
        <w:t xml:space="preserve">Mit </w:t>
      </w:r>
      <w:proofErr w:type="spellStart"/>
      <w:r>
        <w:t>Schwerten</w:t>
      </w:r>
      <w:proofErr w:type="spellEnd"/>
      <w:r>
        <w:t xml:space="preserve"> und mit Stangen;</w:t>
      </w:r>
      <w:r>
        <w:br/>
        <w:t xml:space="preserve">Mit einem </w:t>
      </w:r>
      <w:proofErr w:type="spellStart"/>
      <w:r>
        <w:t>Kuß</w:t>
      </w:r>
      <w:proofErr w:type="spellEnd"/>
      <w:r>
        <w:t xml:space="preserve"> er ihn </w:t>
      </w:r>
      <w:proofErr w:type="spellStart"/>
      <w:r>
        <w:t>verrieth</w:t>
      </w:r>
      <w:proofErr w:type="spellEnd"/>
      <w:r>
        <w:t>,</w:t>
      </w:r>
      <w:r>
        <w:br/>
        <w:t xml:space="preserve">Sie griffen ihn und </w:t>
      </w:r>
      <w:proofErr w:type="spellStart"/>
      <w:r>
        <w:t>führtn</w:t>
      </w:r>
      <w:proofErr w:type="spellEnd"/>
      <w:r>
        <w:t xml:space="preserve"> ihn mit,</w:t>
      </w:r>
      <w:r>
        <w:br/>
        <w:t xml:space="preserve">Gebunden und gefangen. </w:t>
      </w:r>
    </w:p>
    <w:p w14:paraId="595D7780" w14:textId="77777777" w:rsidR="00106E59" w:rsidRDefault="00106E59" w:rsidP="00106E59">
      <w:pPr>
        <w:pStyle w:val="StandardWeb"/>
      </w:pPr>
      <w:r>
        <w:t>7. St. Petrus mit dem Schwert schlug drein</w:t>
      </w:r>
      <w:r>
        <w:br/>
        <w:t xml:space="preserve">Der Herr sprach: Ach nein, </w:t>
      </w:r>
      <w:proofErr w:type="spellStart"/>
      <w:r>
        <w:t>stecks</w:t>
      </w:r>
      <w:proofErr w:type="spellEnd"/>
      <w:r>
        <w:t xml:space="preserve"> nur ein,</w:t>
      </w:r>
      <w:r>
        <w:br/>
        <w:t xml:space="preserve">Und </w:t>
      </w:r>
      <w:proofErr w:type="spellStart"/>
      <w:r>
        <w:t>laß</w:t>
      </w:r>
      <w:proofErr w:type="spellEnd"/>
      <w:r>
        <w:t xml:space="preserve"> jetzt also gehen,</w:t>
      </w:r>
      <w:r>
        <w:br/>
        <w:t xml:space="preserve">Es soll und </w:t>
      </w:r>
      <w:proofErr w:type="spellStart"/>
      <w:r>
        <w:t>muß</w:t>
      </w:r>
      <w:proofErr w:type="spellEnd"/>
      <w:r>
        <w:t xml:space="preserve"> gelitten sein,</w:t>
      </w:r>
      <w:r>
        <w:br/>
        <w:t xml:space="preserve">Sonst </w:t>
      </w:r>
      <w:proofErr w:type="spellStart"/>
      <w:r>
        <w:t>etlich</w:t>
      </w:r>
      <w:proofErr w:type="spellEnd"/>
      <w:r>
        <w:t xml:space="preserve"> tausend Engelein,</w:t>
      </w:r>
      <w:r>
        <w:br/>
        <w:t xml:space="preserve">Würden bei mir wohl stehen. </w:t>
      </w:r>
    </w:p>
    <w:p w14:paraId="71BE4728" w14:textId="77777777" w:rsidR="00106E59" w:rsidRDefault="00106E59" w:rsidP="00106E59">
      <w:pPr>
        <w:pStyle w:val="StandardWeb"/>
      </w:pPr>
      <w:r>
        <w:t xml:space="preserve">8. Sie brachten ihn dem </w:t>
      </w:r>
      <w:proofErr w:type="spellStart"/>
      <w:r>
        <w:t>Caiphas</w:t>
      </w:r>
      <w:proofErr w:type="spellEnd"/>
      <w:r>
        <w:t xml:space="preserve"> dar,</w:t>
      </w:r>
      <w:r>
        <w:br/>
        <w:t xml:space="preserve">Der </w:t>
      </w:r>
      <w:proofErr w:type="spellStart"/>
      <w:r>
        <w:t>dasmal</w:t>
      </w:r>
      <w:proofErr w:type="spellEnd"/>
      <w:r>
        <w:t xml:space="preserve"> Hoherpriester war,</w:t>
      </w:r>
      <w:r>
        <w:br/>
        <w:t xml:space="preserve">Den Herren er </w:t>
      </w:r>
      <w:proofErr w:type="spellStart"/>
      <w:r>
        <w:t>that</w:t>
      </w:r>
      <w:proofErr w:type="spellEnd"/>
      <w:r>
        <w:t xml:space="preserve"> fragen</w:t>
      </w:r>
      <w:r>
        <w:br/>
        <w:t>Um seine Jünger und seine Lehr,</w:t>
      </w:r>
      <w:r>
        <w:br/>
        <w:t>Und was sein Thun und Wesen wär,</w:t>
      </w:r>
      <w:r>
        <w:br/>
        <w:t xml:space="preserve">Das sollt er ihm da sagen. </w:t>
      </w:r>
    </w:p>
    <w:p w14:paraId="2BBCCBAF" w14:textId="77777777" w:rsidR="00106E59" w:rsidRDefault="00106E59" w:rsidP="00106E59">
      <w:pPr>
        <w:pStyle w:val="StandardWeb"/>
      </w:pPr>
      <w:r>
        <w:t xml:space="preserve">9. Jesus bald </w:t>
      </w:r>
      <w:proofErr w:type="spellStart"/>
      <w:r>
        <w:t>antwort</w:t>
      </w:r>
      <w:proofErr w:type="spellEnd"/>
      <w:r>
        <w:t xml:space="preserve"> mit </w:t>
      </w:r>
      <w:proofErr w:type="spellStart"/>
      <w:r>
        <w:t>eim</w:t>
      </w:r>
      <w:proofErr w:type="spellEnd"/>
      <w:r>
        <w:t xml:space="preserve"> Wort:</w:t>
      </w:r>
      <w:r>
        <w:br/>
        <w:t>Im Tempel hat man mich gehört</w:t>
      </w:r>
      <w:r>
        <w:br/>
        <w:t>Öffentlich vielmals lehren,</w:t>
      </w:r>
      <w:r>
        <w:br/>
        <w:t xml:space="preserve">Die mich gehört </w:t>
      </w:r>
      <w:proofErr w:type="spellStart"/>
      <w:r>
        <w:t>han</w:t>
      </w:r>
      <w:proofErr w:type="spellEnd"/>
      <w:r>
        <w:t>, darum frag,</w:t>
      </w:r>
      <w:r>
        <w:br/>
        <w:t>Da gab ein Knecht ein Backenschlag</w:t>
      </w:r>
      <w:r>
        <w:br/>
        <w:t xml:space="preserve">Dem König aller Ehren. </w:t>
      </w:r>
    </w:p>
    <w:p w14:paraId="04DEBFAF" w14:textId="77777777" w:rsidR="00106E59" w:rsidRDefault="00106E59" w:rsidP="00106E59">
      <w:pPr>
        <w:pStyle w:val="StandardWeb"/>
      </w:pPr>
      <w:r>
        <w:t>10. Viel falscher Zeugen stellt man dar,</w:t>
      </w:r>
      <w:r>
        <w:br/>
        <w:t>Der Wahrheit doch nichts ähnlich war,</w:t>
      </w:r>
      <w:r>
        <w:br/>
      </w:r>
      <w:proofErr w:type="spellStart"/>
      <w:r>
        <w:t>Caiphas</w:t>
      </w:r>
      <w:proofErr w:type="spellEnd"/>
      <w:r>
        <w:t xml:space="preserve"> </w:t>
      </w:r>
      <w:proofErr w:type="spellStart"/>
      <w:r>
        <w:t>that</w:t>
      </w:r>
      <w:proofErr w:type="spellEnd"/>
      <w:r>
        <w:t xml:space="preserve"> ihn beschwören</w:t>
      </w:r>
      <w:r>
        <w:br/>
        <w:t xml:space="preserve">Bei Gott, </w:t>
      </w:r>
      <w:proofErr w:type="spellStart"/>
      <w:r>
        <w:t>daß</w:t>
      </w:r>
      <w:proofErr w:type="spellEnd"/>
      <w:r>
        <w:t xml:space="preserve"> er ihm sagen wollt,</w:t>
      </w:r>
      <w:r>
        <w:br/>
        <w:t>Ob er wär der da kommen sollt,</w:t>
      </w:r>
      <w:r>
        <w:br/>
        <w:t xml:space="preserve">Und der Messias wäre. </w:t>
      </w:r>
    </w:p>
    <w:p w14:paraId="706C5E82" w14:textId="77777777" w:rsidR="00106E59" w:rsidRDefault="00106E59" w:rsidP="00106E59">
      <w:pPr>
        <w:pStyle w:val="StandardWeb"/>
      </w:pPr>
      <w:r>
        <w:t xml:space="preserve">11. Du </w:t>
      </w:r>
      <w:proofErr w:type="spellStart"/>
      <w:r>
        <w:t>sagsts</w:t>
      </w:r>
      <w:proofErr w:type="spellEnd"/>
      <w:r>
        <w:t xml:space="preserve">, sprach Christ, ich </w:t>
      </w:r>
      <w:proofErr w:type="spellStart"/>
      <w:r>
        <w:t>läugn</w:t>
      </w:r>
      <w:proofErr w:type="spellEnd"/>
      <w:r>
        <w:t xml:space="preserve"> es nicht</w:t>
      </w:r>
      <w:r>
        <w:br/>
        <w:t xml:space="preserve">Denn ich </w:t>
      </w:r>
      <w:proofErr w:type="spellStart"/>
      <w:r>
        <w:t>werd</w:t>
      </w:r>
      <w:proofErr w:type="spellEnd"/>
      <w:r>
        <w:t xml:space="preserve"> sitzen zu Gericht,</w:t>
      </w:r>
      <w:r>
        <w:br/>
        <w:t>In einer Wolken kommen,</w:t>
      </w:r>
      <w:r>
        <w:br/>
      </w:r>
      <w:proofErr w:type="spellStart"/>
      <w:r>
        <w:t>Caiphas</w:t>
      </w:r>
      <w:proofErr w:type="spellEnd"/>
      <w:r>
        <w:t xml:space="preserve"> gar bald zerreißt sein Kleid,</w:t>
      </w:r>
      <w:r>
        <w:br/>
        <w:t>So hört, was er gibt für Bescheid,</w:t>
      </w:r>
      <w:r>
        <w:br/>
        <w:t xml:space="preserve">Das habt ihr wohl vernommen. </w:t>
      </w:r>
    </w:p>
    <w:p w14:paraId="08729B70" w14:textId="77777777" w:rsidR="00106E59" w:rsidRDefault="00106E59" w:rsidP="00106E59">
      <w:pPr>
        <w:pStyle w:val="StandardWeb"/>
      </w:pPr>
      <w:r>
        <w:t xml:space="preserve">12. Ein </w:t>
      </w:r>
      <w:proofErr w:type="spellStart"/>
      <w:r>
        <w:t>Urtheil</w:t>
      </w:r>
      <w:proofErr w:type="spellEnd"/>
      <w:r>
        <w:t xml:space="preserve"> drauf </w:t>
      </w:r>
      <w:proofErr w:type="spellStart"/>
      <w:r>
        <w:t>gefället</w:t>
      </w:r>
      <w:proofErr w:type="spellEnd"/>
      <w:r>
        <w:t xml:space="preserve"> war,</w:t>
      </w:r>
      <w:r>
        <w:br/>
        <w:t xml:space="preserve">Sein Leben </w:t>
      </w:r>
      <w:proofErr w:type="spellStart"/>
      <w:r>
        <w:t>mußt</w:t>
      </w:r>
      <w:proofErr w:type="spellEnd"/>
      <w:r>
        <w:t xml:space="preserve"> er geben dar,</w:t>
      </w:r>
      <w:r>
        <w:br/>
        <w:t xml:space="preserve">Er wird </w:t>
      </w:r>
      <w:proofErr w:type="spellStart"/>
      <w:r>
        <w:t>verspott</w:t>
      </w:r>
      <w:proofErr w:type="spellEnd"/>
      <w:r>
        <w:t>, verhöhnet,</w:t>
      </w:r>
      <w:r>
        <w:br/>
        <w:t xml:space="preserve">Sie </w:t>
      </w:r>
      <w:proofErr w:type="spellStart"/>
      <w:r>
        <w:t>speiten</w:t>
      </w:r>
      <w:proofErr w:type="spellEnd"/>
      <w:r>
        <w:t xml:space="preserve"> ihm ins Angesicht,</w:t>
      </w:r>
      <w:r>
        <w:br/>
        <w:t>Kein Schmach sie unterließen nicht,</w:t>
      </w:r>
      <w:r>
        <w:br/>
        <w:t xml:space="preserve">Sein ward gar nicht verschonet. </w:t>
      </w:r>
    </w:p>
    <w:p w14:paraId="2FC1D50E" w14:textId="77777777" w:rsidR="00106E59" w:rsidRDefault="00106E59" w:rsidP="00106E59">
      <w:pPr>
        <w:pStyle w:val="StandardWeb"/>
      </w:pPr>
      <w:r>
        <w:t xml:space="preserve">13. Gleichwie ein Dieb sie </w:t>
      </w:r>
      <w:proofErr w:type="spellStart"/>
      <w:r>
        <w:t>bunden</w:t>
      </w:r>
      <w:proofErr w:type="spellEnd"/>
      <w:r>
        <w:t xml:space="preserve"> ihn,</w:t>
      </w:r>
      <w:r>
        <w:br/>
        <w:t xml:space="preserve">Und führten ihn zu </w:t>
      </w:r>
      <w:proofErr w:type="spellStart"/>
      <w:r>
        <w:t>Pilato</w:t>
      </w:r>
      <w:proofErr w:type="spellEnd"/>
      <w:r>
        <w:t xml:space="preserve"> hin,</w:t>
      </w:r>
      <w:r>
        <w:br/>
        <w:t>Fälschlich er ward verklaget.</w:t>
      </w:r>
      <w:r>
        <w:br/>
        <w:t xml:space="preserve">Da Judas merkt, </w:t>
      </w:r>
      <w:proofErr w:type="spellStart"/>
      <w:r>
        <w:t>daß</w:t>
      </w:r>
      <w:proofErr w:type="spellEnd"/>
      <w:r>
        <w:t xml:space="preserve"> also ging,</w:t>
      </w:r>
      <w:r>
        <w:br/>
        <w:t xml:space="preserve">Mit einem Strick er sich </w:t>
      </w:r>
      <w:proofErr w:type="spellStart"/>
      <w:r>
        <w:t>erhing</w:t>
      </w:r>
      <w:proofErr w:type="spellEnd"/>
      <w:r>
        <w:t>,</w:t>
      </w:r>
      <w:r>
        <w:br/>
        <w:t>Verzweifelt und verzaget.</w:t>
      </w:r>
    </w:p>
    <w:p w14:paraId="3A174ADC" w14:textId="77777777" w:rsidR="00106E59" w:rsidRDefault="00106E59" w:rsidP="00106E59">
      <w:pPr>
        <w:pStyle w:val="StandardWeb"/>
      </w:pPr>
      <w:r>
        <w:t>14. Pilatus aus der Klag vernahm,</w:t>
      </w:r>
      <w:r>
        <w:br/>
      </w:r>
      <w:proofErr w:type="spellStart"/>
      <w:r>
        <w:t>Daß</w:t>
      </w:r>
      <w:proofErr w:type="spellEnd"/>
      <w:r>
        <w:t xml:space="preserve"> Christus hätt nichts Args </w:t>
      </w:r>
      <w:proofErr w:type="spellStart"/>
      <w:r>
        <w:t>gethan</w:t>
      </w:r>
      <w:proofErr w:type="spellEnd"/>
      <w:r>
        <w:t>,</w:t>
      </w:r>
      <w:r>
        <w:br/>
      </w:r>
      <w:proofErr w:type="spellStart"/>
      <w:r>
        <w:t>Herodi</w:t>
      </w:r>
      <w:proofErr w:type="spellEnd"/>
      <w:r>
        <w:t xml:space="preserve"> ward er </w:t>
      </w:r>
      <w:proofErr w:type="spellStart"/>
      <w:r>
        <w:t>gbrachte</w:t>
      </w:r>
      <w:proofErr w:type="spellEnd"/>
      <w:r>
        <w:t>,</w:t>
      </w:r>
      <w:r>
        <w:br/>
        <w:t>Da er dem nicht gab guten Bescheid,</w:t>
      </w:r>
      <w:r>
        <w:br/>
        <w:t>zog man ihm an ein weißes Kleid,</w:t>
      </w:r>
      <w:r>
        <w:br/>
      </w:r>
      <w:proofErr w:type="spellStart"/>
      <w:r>
        <w:t>Verspott</w:t>
      </w:r>
      <w:proofErr w:type="spellEnd"/>
      <w:r>
        <w:t xml:space="preserve"> ihn und verlachte. </w:t>
      </w:r>
    </w:p>
    <w:p w14:paraId="2A9FAC6B" w14:textId="77777777" w:rsidR="00106E59" w:rsidRDefault="00106E59" w:rsidP="00106E59">
      <w:pPr>
        <w:pStyle w:val="StandardWeb"/>
      </w:pPr>
      <w:r>
        <w:t xml:space="preserve">15. Für </w:t>
      </w:r>
      <w:proofErr w:type="spellStart"/>
      <w:r>
        <w:t>Pilatum</w:t>
      </w:r>
      <w:proofErr w:type="spellEnd"/>
      <w:r>
        <w:t xml:space="preserve"> er wieder kam,</w:t>
      </w:r>
      <w:r>
        <w:br/>
        <w:t xml:space="preserve">Der schlug ihn für und </w:t>
      </w:r>
      <w:proofErr w:type="spellStart"/>
      <w:r>
        <w:t>Barrabam</w:t>
      </w:r>
      <w:proofErr w:type="spellEnd"/>
      <w:r>
        <w:t>,</w:t>
      </w:r>
      <w:r>
        <w:br/>
        <w:t>Der ein er los wollt geben,</w:t>
      </w:r>
      <w:r>
        <w:br/>
        <w:t xml:space="preserve">Vermeint, sie würden </w:t>
      </w:r>
      <w:proofErr w:type="spellStart"/>
      <w:r>
        <w:t>bittenlos</w:t>
      </w:r>
      <w:proofErr w:type="spellEnd"/>
      <w:r>
        <w:br/>
        <w:t>Christum, und nicht den Mörder groß,</w:t>
      </w:r>
      <w:r>
        <w:br/>
        <w:t xml:space="preserve">Den Juden wars nicht eben. </w:t>
      </w:r>
    </w:p>
    <w:p w14:paraId="4AA65E2F" w14:textId="77777777" w:rsidR="00106E59" w:rsidRDefault="00106E59" w:rsidP="00106E59">
      <w:pPr>
        <w:pStyle w:val="StandardWeb"/>
      </w:pPr>
      <w:r>
        <w:t>16. Pilatus ließ ihn züchtigen</w:t>
      </w:r>
      <w:r>
        <w:br/>
        <w:t xml:space="preserve">Mit Ruthen scharf und </w:t>
      </w:r>
      <w:proofErr w:type="spellStart"/>
      <w:r>
        <w:t>Geißelen</w:t>
      </w:r>
      <w:proofErr w:type="spellEnd"/>
      <w:r>
        <w:t>,</w:t>
      </w:r>
      <w:r>
        <w:br/>
        <w:t>Von Dornen auch ein Krone</w:t>
      </w:r>
      <w:r>
        <w:br/>
        <w:t xml:space="preserve">Flochten die Kriegsknecht zu der </w:t>
      </w:r>
      <w:proofErr w:type="spellStart"/>
      <w:r>
        <w:t>Stund</w:t>
      </w:r>
      <w:proofErr w:type="spellEnd"/>
      <w:r>
        <w:t>,</w:t>
      </w:r>
      <w:r>
        <w:br/>
        <w:t xml:space="preserve">Damit das </w:t>
      </w:r>
      <w:proofErr w:type="spellStart"/>
      <w:r>
        <w:t>heilge</w:t>
      </w:r>
      <w:proofErr w:type="spellEnd"/>
      <w:r>
        <w:t xml:space="preserve"> Haupt ward wund</w:t>
      </w:r>
      <w:r>
        <w:br/>
        <w:t xml:space="preserve">Dem Herren, Gottes Sohne. </w:t>
      </w:r>
    </w:p>
    <w:p w14:paraId="6B781EB1" w14:textId="77777777" w:rsidR="00106E59" w:rsidRDefault="00106E59" w:rsidP="00106E59">
      <w:pPr>
        <w:pStyle w:val="StandardWeb"/>
      </w:pPr>
      <w:r>
        <w:t>17. Ein Rohr sie gaben in sein Hand,</w:t>
      </w:r>
      <w:r>
        <w:br/>
        <w:t xml:space="preserve">Und legten ihm an ein </w:t>
      </w:r>
      <w:proofErr w:type="spellStart"/>
      <w:r>
        <w:t>Purpurgwand</w:t>
      </w:r>
      <w:proofErr w:type="spellEnd"/>
      <w:r>
        <w:t>,</w:t>
      </w:r>
      <w:r>
        <w:br/>
        <w:t xml:space="preserve">Pilatus ihn </w:t>
      </w:r>
      <w:proofErr w:type="spellStart"/>
      <w:r>
        <w:t>h’raus</w:t>
      </w:r>
      <w:proofErr w:type="spellEnd"/>
      <w:r>
        <w:t xml:space="preserve"> führet.</w:t>
      </w:r>
      <w:r>
        <w:br/>
        <w:t>Da seht doch euren König an,</w:t>
      </w:r>
      <w:r>
        <w:br/>
        <w:t xml:space="preserve">Mit der </w:t>
      </w:r>
      <w:proofErr w:type="spellStart"/>
      <w:r>
        <w:t>Straf</w:t>
      </w:r>
      <w:proofErr w:type="spellEnd"/>
      <w:r>
        <w:t xml:space="preserve"> wollt euch </w:t>
      </w:r>
      <w:proofErr w:type="spellStart"/>
      <w:r>
        <w:t>gnügen</w:t>
      </w:r>
      <w:proofErr w:type="spellEnd"/>
      <w:r>
        <w:t xml:space="preserve"> </w:t>
      </w:r>
      <w:proofErr w:type="spellStart"/>
      <w:r>
        <w:t>lan</w:t>
      </w:r>
      <w:proofErr w:type="spellEnd"/>
      <w:r>
        <w:t>,</w:t>
      </w:r>
      <w:r>
        <w:br/>
        <w:t xml:space="preserve">Mehr hat er nicht </w:t>
      </w:r>
      <w:proofErr w:type="spellStart"/>
      <w:r>
        <w:t>verdüret</w:t>
      </w:r>
      <w:proofErr w:type="spellEnd"/>
      <w:r>
        <w:t xml:space="preserve">. </w:t>
      </w:r>
    </w:p>
    <w:p w14:paraId="7A3E6289" w14:textId="77777777" w:rsidR="00106E59" w:rsidRDefault="00106E59" w:rsidP="00106E59">
      <w:pPr>
        <w:pStyle w:val="StandardWeb"/>
      </w:pPr>
      <w:r>
        <w:t xml:space="preserve">18. Sie </w:t>
      </w:r>
      <w:proofErr w:type="spellStart"/>
      <w:r>
        <w:t>schrieen</w:t>
      </w:r>
      <w:proofErr w:type="spellEnd"/>
      <w:r>
        <w:t xml:space="preserve"> all: Nimm ihn nur hin</w:t>
      </w:r>
      <w:r>
        <w:br/>
        <w:t xml:space="preserve">von unsern </w:t>
      </w:r>
      <w:proofErr w:type="spellStart"/>
      <w:r>
        <w:t>Augn</w:t>
      </w:r>
      <w:proofErr w:type="spellEnd"/>
      <w:r>
        <w:t xml:space="preserve"> und kreuzig ihn,</w:t>
      </w:r>
      <w:r>
        <w:br/>
        <w:t>Sonst wirst du nichts Guts schaffen,</w:t>
      </w:r>
      <w:r>
        <w:br/>
        <w:t>Sondern damit du klar beweist,</w:t>
      </w:r>
      <w:r>
        <w:br/>
      </w:r>
      <w:proofErr w:type="spellStart"/>
      <w:r>
        <w:t>Daß</w:t>
      </w:r>
      <w:proofErr w:type="spellEnd"/>
      <w:r>
        <w:t xml:space="preserve"> du kein Freund des Kaisers seist,</w:t>
      </w:r>
      <w:r>
        <w:br/>
        <w:t xml:space="preserve">Und </w:t>
      </w:r>
      <w:proofErr w:type="spellStart"/>
      <w:r>
        <w:t>wollst</w:t>
      </w:r>
      <w:proofErr w:type="spellEnd"/>
      <w:r>
        <w:t xml:space="preserve"> Aufruhr nicht strafen. </w:t>
      </w:r>
    </w:p>
    <w:p w14:paraId="465713E3" w14:textId="77777777" w:rsidR="00106E59" w:rsidRDefault="00106E59" w:rsidP="00106E59">
      <w:pPr>
        <w:pStyle w:val="StandardWeb"/>
      </w:pPr>
      <w:r>
        <w:t xml:space="preserve">19. Der </w:t>
      </w:r>
      <w:proofErr w:type="spellStart"/>
      <w:r>
        <w:t>Red</w:t>
      </w:r>
      <w:proofErr w:type="spellEnd"/>
      <w:r>
        <w:t xml:space="preserve"> </w:t>
      </w:r>
      <w:proofErr w:type="spellStart"/>
      <w:r>
        <w:t>erschrack</w:t>
      </w:r>
      <w:proofErr w:type="spellEnd"/>
      <w:r>
        <w:t xml:space="preserve"> Pilatus sehr,</w:t>
      </w:r>
      <w:r>
        <w:br/>
        <w:t>Und ließ ihm bringen Wasser her,</w:t>
      </w:r>
      <w:r>
        <w:br/>
        <w:t>Daraus wusch er sein Hände.</w:t>
      </w:r>
      <w:r>
        <w:br/>
        <w:t>Ich bin unschuldig an dem Blut,</w:t>
      </w:r>
      <w:r>
        <w:br/>
        <w:t xml:space="preserve">Seht drauf, ihr Juden, was ihr </w:t>
      </w:r>
      <w:proofErr w:type="spellStart"/>
      <w:r>
        <w:t>thut</w:t>
      </w:r>
      <w:proofErr w:type="spellEnd"/>
      <w:r>
        <w:t>,</w:t>
      </w:r>
      <w:r>
        <w:br/>
        <w:t xml:space="preserve">All Schuld auf euch ich wende. </w:t>
      </w:r>
    </w:p>
    <w:p w14:paraId="15A2B785" w14:textId="77777777" w:rsidR="00106E59" w:rsidRDefault="00106E59" w:rsidP="00106E59">
      <w:pPr>
        <w:pStyle w:val="StandardWeb"/>
      </w:pPr>
      <w:r>
        <w:t xml:space="preserve">20. Sein Blut (schrie das ganz jüdisch </w:t>
      </w:r>
      <w:proofErr w:type="spellStart"/>
      <w:r>
        <w:t>Gsind</w:t>
      </w:r>
      <w:proofErr w:type="spellEnd"/>
      <w:r>
        <w:t>)</w:t>
      </w:r>
      <w:r>
        <w:br/>
        <w:t>Sei über uns und unser Kind,</w:t>
      </w:r>
      <w:r>
        <w:br/>
      </w:r>
      <w:proofErr w:type="spellStart"/>
      <w:r>
        <w:t>Übr</w:t>
      </w:r>
      <w:proofErr w:type="spellEnd"/>
      <w:r>
        <w:t xml:space="preserve"> uns </w:t>
      </w:r>
      <w:proofErr w:type="spellStart"/>
      <w:r>
        <w:t>wirs</w:t>
      </w:r>
      <w:proofErr w:type="spellEnd"/>
      <w:r>
        <w:t xml:space="preserve"> nehmen wollen:</w:t>
      </w:r>
      <w:r>
        <w:br/>
      </w:r>
      <w:proofErr w:type="spellStart"/>
      <w:r>
        <w:t>Gschicht</w:t>
      </w:r>
      <w:proofErr w:type="spellEnd"/>
      <w:r>
        <w:t xml:space="preserve"> ihm Unrecht an seinem Tod,</w:t>
      </w:r>
      <w:r>
        <w:br/>
        <w:t xml:space="preserve">So </w:t>
      </w:r>
      <w:proofErr w:type="spellStart"/>
      <w:r>
        <w:t>strafs</w:t>
      </w:r>
      <w:proofErr w:type="spellEnd"/>
      <w:r>
        <w:t xml:space="preserve"> an uns der </w:t>
      </w:r>
      <w:proofErr w:type="spellStart"/>
      <w:r>
        <w:t>grechte</w:t>
      </w:r>
      <w:proofErr w:type="spellEnd"/>
      <w:r>
        <w:t xml:space="preserve"> Gott,</w:t>
      </w:r>
      <w:r>
        <w:br/>
        <w:t xml:space="preserve">Die Schuld wir tragen sollen. </w:t>
      </w:r>
    </w:p>
    <w:p w14:paraId="1E672ACE" w14:textId="77777777" w:rsidR="00106E59" w:rsidRDefault="00106E59" w:rsidP="00106E59">
      <w:pPr>
        <w:pStyle w:val="StandardWeb"/>
      </w:pPr>
      <w:r>
        <w:t xml:space="preserve">21. Als er hinaus </w:t>
      </w:r>
      <w:proofErr w:type="spellStart"/>
      <w:r>
        <w:t>geführet</w:t>
      </w:r>
      <w:proofErr w:type="spellEnd"/>
      <w:r>
        <w:t xml:space="preserve"> war,</w:t>
      </w:r>
      <w:r>
        <w:br/>
        <w:t>Da folgt ihm nach ein große Schaar,</w:t>
      </w:r>
      <w:r>
        <w:br/>
        <w:t>Die Weiber weinten sehre;</w:t>
      </w:r>
      <w:r>
        <w:br/>
        <w:t>Weint über euch selbst und eure Kind,</w:t>
      </w:r>
      <w:r>
        <w:br/>
        <w:t xml:space="preserve">Denn große </w:t>
      </w:r>
      <w:proofErr w:type="spellStart"/>
      <w:r>
        <w:t>Straf</w:t>
      </w:r>
      <w:proofErr w:type="spellEnd"/>
      <w:r>
        <w:t xml:space="preserve"> vorhanden sind,</w:t>
      </w:r>
      <w:r>
        <w:br/>
        <w:t xml:space="preserve">Zu ihn sprach Christ, der Herre. </w:t>
      </w:r>
    </w:p>
    <w:p w14:paraId="76E1F13B" w14:textId="77777777" w:rsidR="00106E59" w:rsidRDefault="00106E59" w:rsidP="00106E59">
      <w:pPr>
        <w:pStyle w:val="StandardWeb"/>
      </w:pPr>
      <w:r>
        <w:t>22. Zween Schächer man mit ihm ausführt</w:t>
      </w:r>
      <w:r>
        <w:br/>
        <w:t xml:space="preserve">Zwischen die </w:t>
      </w:r>
      <w:proofErr w:type="spellStart"/>
      <w:r>
        <w:t>beid</w:t>
      </w:r>
      <w:proofErr w:type="spellEnd"/>
      <w:r>
        <w:t xml:space="preserve"> er </w:t>
      </w:r>
      <w:proofErr w:type="spellStart"/>
      <w:r>
        <w:t>ghangen</w:t>
      </w:r>
      <w:proofErr w:type="spellEnd"/>
      <w:r>
        <w:t xml:space="preserve"> </w:t>
      </w:r>
      <w:proofErr w:type="spellStart"/>
      <w:r>
        <w:t>wurd</w:t>
      </w:r>
      <w:proofErr w:type="spellEnd"/>
      <w:r>
        <w:t>,</w:t>
      </w:r>
      <w:r>
        <w:br/>
        <w:t>Christus hub an zu schreien:</w:t>
      </w:r>
      <w:r>
        <w:br/>
        <w:t xml:space="preserve">O Vater, </w:t>
      </w:r>
      <w:proofErr w:type="spellStart"/>
      <w:r>
        <w:t>rechn</w:t>
      </w:r>
      <w:proofErr w:type="spellEnd"/>
      <w:r>
        <w:t xml:space="preserve"> es ihn nicht zu,</w:t>
      </w:r>
      <w:r>
        <w:br/>
      </w:r>
      <w:proofErr w:type="spellStart"/>
      <w:r>
        <w:t>Dieß</w:t>
      </w:r>
      <w:proofErr w:type="spellEnd"/>
      <w:r>
        <w:t xml:space="preserve"> Volk weiß jetzt nicht, was es </w:t>
      </w:r>
      <w:proofErr w:type="spellStart"/>
      <w:r>
        <w:t>thu</w:t>
      </w:r>
      <w:proofErr w:type="spellEnd"/>
      <w:r>
        <w:t>,</w:t>
      </w:r>
      <w:r>
        <w:br/>
        <w:t xml:space="preserve">Drum </w:t>
      </w:r>
      <w:proofErr w:type="spellStart"/>
      <w:r>
        <w:t>wollests</w:t>
      </w:r>
      <w:proofErr w:type="spellEnd"/>
      <w:r>
        <w:t xml:space="preserve"> ihm verzeihen. </w:t>
      </w:r>
    </w:p>
    <w:p w14:paraId="54F060D0" w14:textId="77777777" w:rsidR="00106E59" w:rsidRDefault="00106E59" w:rsidP="00106E59">
      <w:pPr>
        <w:pStyle w:val="StandardWeb"/>
      </w:pPr>
      <w:r>
        <w:t xml:space="preserve">23. Viel </w:t>
      </w:r>
      <w:proofErr w:type="spellStart"/>
      <w:r>
        <w:t>schrieen</w:t>
      </w:r>
      <w:proofErr w:type="spellEnd"/>
      <w:r>
        <w:t xml:space="preserve">: Hast du </w:t>
      </w:r>
      <w:proofErr w:type="spellStart"/>
      <w:r>
        <w:t>ander</w:t>
      </w:r>
      <w:proofErr w:type="spellEnd"/>
      <w:r>
        <w:t xml:space="preserve"> </w:t>
      </w:r>
      <w:proofErr w:type="spellStart"/>
      <w:r>
        <w:t>Leut</w:t>
      </w:r>
      <w:proofErr w:type="spellEnd"/>
      <w:r>
        <w:br/>
        <w:t>Geholfen, so hilf dir auch heut,</w:t>
      </w:r>
      <w:r>
        <w:br/>
        <w:t>Ein Schächer sprach desgleichen:</w:t>
      </w:r>
      <w:r>
        <w:br/>
        <w:t>Bist du Messias, Gottes Sohn,</w:t>
      </w:r>
      <w:r>
        <w:br/>
        <w:t>So hilf dir selbst und uns davon,</w:t>
      </w:r>
      <w:r>
        <w:br/>
      </w:r>
      <w:proofErr w:type="spellStart"/>
      <w:r>
        <w:t>Daß</w:t>
      </w:r>
      <w:proofErr w:type="spellEnd"/>
      <w:r>
        <w:t xml:space="preserve"> wir dem Tod entweichen. </w:t>
      </w:r>
    </w:p>
    <w:p w14:paraId="24BEF97C" w14:textId="77777777" w:rsidR="00106E59" w:rsidRDefault="00106E59" w:rsidP="00106E59">
      <w:pPr>
        <w:pStyle w:val="StandardWeb"/>
      </w:pPr>
      <w:r>
        <w:t xml:space="preserve">24. Der </w:t>
      </w:r>
      <w:proofErr w:type="spellStart"/>
      <w:r>
        <w:t>ander</w:t>
      </w:r>
      <w:proofErr w:type="spellEnd"/>
      <w:r>
        <w:t xml:space="preserve"> Schächer straft ihn drum</w:t>
      </w:r>
      <w:r>
        <w:br/>
        <w:t>Und kehret sich zum Herrn herum,</w:t>
      </w:r>
      <w:r>
        <w:br/>
        <w:t>Bat ihn mit ganzem Fleiße:</w:t>
      </w:r>
      <w:r>
        <w:br/>
        <w:t>Gedenk mein in deins Vaters Reich;</w:t>
      </w:r>
      <w:r>
        <w:br/>
        <w:t>Der Herr sprach: Heut mit mir zugleich</w:t>
      </w:r>
      <w:r>
        <w:br/>
        <w:t xml:space="preserve">Sollst sein im </w:t>
      </w:r>
      <w:proofErr w:type="spellStart"/>
      <w:r>
        <w:t>Paradeise</w:t>
      </w:r>
      <w:proofErr w:type="spellEnd"/>
      <w:r>
        <w:t xml:space="preserve">. </w:t>
      </w:r>
    </w:p>
    <w:p w14:paraId="4D75CF6E" w14:textId="77777777" w:rsidR="00106E59" w:rsidRDefault="00106E59" w:rsidP="00106E59">
      <w:pPr>
        <w:pStyle w:val="StandardWeb"/>
      </w:pPr>
      <w:r>
        <w:t xml:space="preserve">25. Um sechs Uhr ward ein </w:t>
      </w:r>
      <w:proofErr w:type="spellStart"/>
      <w:r>
        <w:t>Finsterniß</w:t>
      </w:r>
      <w:proofErr w:type="spellEnd"/>
      <w:r>
        <w:t>,</w:t>
      </w:r>
      <w:r>
        <w:br/>
        <w:t>Desgleich nie mehr gewesen ist,</w:t>
      </w:r>
      <w:r>
        <w:br/>
        <w:t>Sich entsetzt die Nature.</w:t>
      </w:r>
      <w:r>
        <w:br/>
        <w:t xml:space="preserve">Die </w:t>
      </w:r>
      <w:proofErr w:type="spellStart"/>
      <w:r>
        <w:t>Erd</w:t>
      </w:r>
      <w:proofErr w:type="spellEnd"/>
      <w:r>
        <w:t xml:space="preserve"> erbebt, die Felsen hart</w:t>
      </w:r>
      <w:r>
        <w:br/>
        <w:t>Zerrissen, und betrübet ward</w:t>
      </w:r>
      <w:r>
        <w:br/>
        <w:t xml:space="preserve">Darob all </w:t>
      </w:r>
      <w:proofErr w:type="spellStart"/>
      <w:r>
        <w:t>Creature</w:t>
      </w:r>
      <w:proofErr w:type="spellEnd"/>
      <w:r>
        <w:t xml:space="preserve">. </w:t>
      </w:r>
    </w:p>
    <w:p w14:paraId="3BA39071" w14:textId="77777777" w:rsidR="00106E59" w:rsidRDefault="00106E59" w:rsidP="00106E59">
      <w:pPr>
        <w:pStyle w:val="StandardWeb"/>
      </w:pPr>
      <w:r>
        <w:t xml:space="preserve">26. Zum Vater schrie mit lauter </w:t>
      </w:r>
      <w:proofErr w:type="spellStart"/>
      <w:r>
        <w:t>Stimm</w:t>
      </w:r>
      <w:proofErr w:type="spellEnd"/>
      <w:r>
        <w:br/>
        <w:t>Der Herr, sein Seel befahl er ihm,</w:t>
      </w:r>
      <w:r>
        <w:br/>
        <w:t xml:space="preserve">Damit sein Geist </w:t>
      </w:r>
      <w:proofErr w:type="spellStart"/>
      <w:r>
        <w:t>aufgabe</w:t>
      </w:r>
      <w:proofErr w:type="spellEnd"/>
      <w:r>
        <w:t>,</w:t>
      </w:r>
      <w:r>
        <w:br/>
        <w:t>Darnach Joseph, der fromme Mann</w:t>
      </w:r>
      <w:r>
        <w:br/>
        <w:t>Kam, und nahm sich des Leichnams an,</w:t>
      </w:r>
      <w:r>
        <w:br/>
      </w:r>
      <w:proofErr w:type="spellStart"/>
      <w:r>
        <w:t>Bestetigt</w:t>
      </w:r>
      <w:proofErr w:type="spellEnd"/>
      <w:r>
        <w:t xml:space="preserve">(Bestattet) ihn zum Grabe. </w:t>
      </w:r>
    </w:p>
    <w:p w14:paraId="0CE924F5" w14:textId="77777777" w:rsidR="00106E59" w:rsidRDefault="00106E59" w:rsidP="00106E59">
      <w:pPr>
        <w:pStyle w:val="StandardWeb"/>
      </w:pPr>
      <w:r>
        <w:t>27. Wir danken dir für deinen Tod,</w:t>
      </w:r>
      <w:r>
        <w:br/>
        <w:t>Herr Jesu, und solch große Noth,</w:t>
      </w:r>
      <w:r>
        <w:br/>
        <w:t>Die du um unsertwillen</w:t>
      </w:r>
      <w:r>
        <w:br/>
        <w:t>Erlitten hast, denn sonst fürwahr</w:t>
      </w:r>
      <w:r>
        <w:br/>
        <w:t xml:space="preserve">Kein </w:t>
      </w:r>
      <w:proofErr w:type="spellStart"/>
      <w:r>
        <w:t>Opfr</w:t>
      </w:r>
      <w:proofErr w:type="spellEnd"/>
      <w:r>
        <w:t xml:space="preserve"> im </w:t>
      </w:r>
      <w:proofErr w:type="spellStart"/>
      <w:r>
        <w:t>Himml</w:t>
      </w:r>
      <w:proofErr w:type="spellEnd"/>
      <w:r>
        <w:t xml:space="preserve"> und Erden war,</w:t>
      </w:r>
      <w:r>
        <w:br/>
        <w:t xml:space="preserve">Das Gottes Zorn </w:t>
      </w:r>
      <w:proofErr w:type="spellStart"/>
      <w:r>
        <w:t>konnt</w:t>
      </w:r>
      <w:proofErr w:type="spellEnd"/>
      <w:r>
        <w:t xml:space="preserve"> stillen. </w:t>
      </w:r>
    </w:p>
    <w:p w14:paraId="673B7FAD" w14:textId="77777777" w:rsidR="00106E59" w:rsidRDefault="00106E59" w:rsidP="00106E59">
      <w:pPr>
        <w:pStyle w:val="StandardWeb"/>
      </w:pPr>
      <w:r>
        <w:t>28. Gottes Lamm, Herr Jesu Christ,</w:t>
      </w:r>
      <w:r>
        <w:br/>
        <w:t>Der du für uns geschlachtet bist,</w:t>
      </w:r>
      <w:r>
        <w:br/>
        <w:t>Und ein Sühnopfer worden,</w:t>
      </w:r>
      <w:r>
        <w:br/>
        <w:t xml:space="preserve">Dadurch du hast all </w:t>
      </w:r>
      <w:proofErr w:type="spellStart"/>
      <w:r>
        <w:t>Sünd</w:t>
      </w:r>
      <w:proofErr w:type="spellEnd"/>
      <w:r>
        <w:t xml:space="preserve"> und Schuld</w:t>
      </w:r>
      <w:r>
        <w:br/>
        <w:t xml:space="preserve">Für uns bezahlt in großer </w:t>
      </w:r>
      <w:proofErr w:type="spellStart"/>
      <w:r>
        <w:t>Gduld</w:t>
      </w:r>
      <w:proofErr w:type="spellEnd"/>
      <w:r>
        <w:br/>
        <w:t xml:space="preserve">Wehrs Teufels </w:t>
      </w:r>
      <w:proofErr w:type="spellStart"/>
      <w:r>
        <w:t>Lügn</w:t>
      </w:r>
      <w:proofErr w:type="spellEnd"/>
      <w:r>
        <w:t xml:space="preserve"> und Morden. </w:t>
      </w:r>
    </w:p>
    <w:p w14:paraId="709E0449" w14:textId="77777777" w:rsidR="00106E59" w:rsidRDefault="00106E59" w:rsidP="00106E59">
      <w:pPr>
        <w:pStyle w:val="StandardWeb"/>
      </w:pPr>
      <w:r>
        <w:t>29. Erhalt für ihm dein Kirch und Wort,</w:t>
      </w:r>
      <w:r>
        <w:br/>
      </w:r>
      <w:proofErr w:type="spellStart"/>
      <w:r>
        <w:t>Daß</w:t>
      </w:r>
      <w:proofErr w:type="spellEnd"/>
      <w:r>
        <w:t xml:space="preserve"> hie zeitlich und ewig dort</w:t>
      </w:r>
      <w:r>
        <w:br/>
        <w:t xml:space="preserve">Geheiligt </w:t>
      </w:r>
      <w:proofErr w:type="spellStart"/>
      <w:r>
        <w:t>werd</w:t>
      </w:r>
      <w:proofErr w:type="spellEnd"/>
      <w:r>
        <w:t xml:space="preserve"> dein Namen,</w:t>
      </w:r>
      <w:r>
        <w:br/>
        <w:t>Dein Leiden, Kreuz und bitter Tod</w:t>
      </w:r>
      <w:r>
        <w:br/>
        <w:t>Sei unser Trost in aller Noth,</w:t>
      </w:r>
      <w:r>
        <w:br/>
        <w:t xml:space="preserve">Herr Christ, das </w:t>
      </w:r>
      <w:proofErr w:type="spellStart"/>
      <w:r>
        <w:t>helf</w:t>
      </w:r>
      <w:proofErr w:type="spellEnd"/>
      <w:r>
        <w:t xml:space="preserve"> uns! Amen. </w:t>
      </w:r>
    </w:p>
    <w:p w14:paraId="3359505B" w14:textId="77777777" w:rsidR="00106E59" w:rsidRDefault="00106E59" w:rsidP="00106E59">
      <w:pPr>
        <w:pStyle w:val="berschrift1"/>
      </w:pPr>
      <w:r>
        <w:t>Da Jesus nach jüdischer Art</w:t>
      </w:r>
    </w:p>
    <w:p w14:paraId="046C87CE" w14:textId="77777777" w:rsidR="00106E59" w:rsidRPr="00106E59" w:rsidRDefault="00106E59" w:rsidP="00106E59">
      <w:pPr>
        <w:rPr>
          <w:b/>
        </w:rPr>
      </w:pPr>
      <w:r w:rsidRPr="00106E59">
        <w:rPr>
          <w:b/>
        </w:rPr>
        <w:t>Am neuen Jahrstage.</w:t>
      </w:r>
    </w:p>
    <w:p w14:paraId="52A2AE05" w14:textId="77777777" w:rsidR="00106E59" w:rsidRDefault="00106E59" w:rsidP="00106E59">
      <w:pPr>
        <w:pStyle w:val="StandardWeb"/>
      </w:pPr>
      <w:r>
        <w:rPr>
          <w:rStyle w:val="Hervorhebung"/>
        </w:rPr>
        <w:t xml:space="preserve">Ev. </w:t>
      </w:r>
      <w:proofErr w:type="spellStart"/>
      <w:r>
        <w:rPr>
          <w:rStyle w:val="Hervorhebung"/>
        </w:rPr>
        <w:t>Lucä</w:t>
      </w:r>
      <w:proofErr w:type="spellEnd"/>
      <w:r>
        <w:rPr>
          <w:rStyle w:val="Hervorhebung"/>
        </w:rPr>
        <w:t xml:space="preserve"> 2.</w:t>
      </w:r>
    </w:p>
    <w:p w14:paraId="45FADAE5" w14:textId="77777777" w:rsidR="00106E59" w:rsidRDefault="00106E59" w:rsidP="00106E59">
      <w:pPr>
        <w:pStyle w:val="StandardWeb"/>
      </w:pPr>
      <w:r>
        <w:t>Da Jesus nach jüdischer Art</w:t>
      </w:r>
      <w:r>
        <w:br/>
        <w:t>Am achten Tag beschnitten ward,</w:t>
      </w:r>
      <w:r>
        <w:br/>
      </w:r>
      <w:proofErr w:type="spellStart"/>
      <w:r>
        <w:t>Wurd</w:t>
      </w:r>
      <w:proofErr w:type="spellEnd"/>
      <w:r>
        <w:t xml:space="preserve"> sein Name Jesus genannt,</w:t>
      </w:r>
      <w:r>
        <w:br/>
        <w:t>Denn er war der rechte Heiland.</w:t>
      </w:r>
    </w:p>
    <w:p w14:paraId="43AC5E4E" w14:textId="77777777" w:rsidR="00106E59" w:rsidRDefault="00106E59" w:rsidP="00106E59">
      <w:pPr>
        <w:pStyle w:val="StandardWeb"/>
      </w:pPr>
      <w:r>
        <w:t>Ehe denn sein Mutter ihn empfing</w:t>
      </w:r>
      <w:r>
        <w:br/>
        <w:t>Im Leib, und mit ihm schwanger ging,</w:t>
      </w:r>
      <w:r>
        <w:br/>
        <w:t>Gab ihm der Engel diesen Nam,</w:t>
      </w:r>
      <w:r>
        <w:br/>
        <w:t>Den er in der Beschneidung bekam.</w:t>
      </w:r>
    </w:p>
    <w:p w14:paraId="46AAAB61" w14:textId="77777777" w:rsidR="00106E59" w:rsidRDefault="00106E59" w:rsidP="00106E59">
      <w:pPr>
        <w:pStyle w:val="StandardWeb"/>
      </w:pPr>
      <w:r>
        <w:t>Kein Mensch den Namen hat erdacht,</w:t>
      </w:r>
      <w:r>
        <w:br/>
        <w:t>Der Engel ihn vom Himmel bracht,</w:t>
      </w:r>
      <w:r>
        <w:br/>
        <w:t>Gott selbst ihn also heißen wollt,</w:t>
      </w:r>
      <w:r>
        <w:br/>
        <w:t>Denn er sein Volk erlösen sollt.</w:t>
      </w:r>
    </w:p>
    <w:p w14:paraId="1C7D884D" w14:textId="77777777" w:rsidR="00106E59" w:rsidRDefault="00106E59" w:rsidP="00106E59">
      <w:pPr>
        <w:pStyle w:val="StandardWeb"/>
      </w:pPr>
      <w:r>
        <w:t>Nicht aus einer zeitlichen Noth,</w:t>
      </w:r>
      <w:r>
        <w:br/>
        <w:t xml:space="preserve">Sondern von </w:t>
      </w:r>
      <w:proofErr w:type="spellStart"/>
      <w:r>
        <w:t>Sünd</w:t>
      </w:r>
      <w:proofErr w:type="spellEnd"/>
      <w:r>
        <w:t>, von Höll und Tod,</w:t>
      </w:r>
      <w:r>
        <w:br/>
        <w:t>Und uns durch sein Leiden und Tod</w:t>
      </w:r>
      <w:r>
        <w:br/>
        <w:t xml:space="preserve">Ein </w:t>
      </w:r>
      <w:proofErr w:type="spellStart"/>
      <w:r>
        <w:t>ewigs</w:t>
      </w:r>
      <w:proofErr w:type="spellEnd"/>
      <w:r>
        <w:t xml:space="preserve"> Reich </w:t>
      </w:r>
      <w:proofErr w:type="spellStart"/>
      <w:r>
        <w:t>erwürb</w:t>
      </w:r>
      <w:proofErr w:type="spellEnd"/>
      <w:r>
        <w:t xml:space="preserve"> bei Gott.</w:t>
      </w:r>
    </w:p>
    <w:p w14:paraId="16E2A035" w14:textId="77777777" w:rsidR="00106E59" w:rsidRDefault="00106E59" w:rsidP="00106E59">
      <w:pPr>
        <w:pStyle w:val="StandardWeb"/>
      </w:pPr>
      <w:r>
        <w:t xml:space="preserve">Es ist kein </w:t>
      </w:r>
      <w:proofErr w:type="spellStart"/>
      <w:r>
        <w:t>ander</w:t>
      </w:r>
      <w:proofErr w:type="spellEnd"/>
      <w:r>
        <w:t xml:space="preserve"> Heiland nicht,</w:t>
      </w:r>
      <w:r>
        <w:br/>
        <w:t>Wiewohl der Welt ihr sehr viel dicht,</w:t>
      </w:r>
      <w:r>
        <w:br/>
        <w:t>Allein hilft uns aus aller Noth</w:t>
      </w:r>
      <w:r>
        <w:br/>
        <w:t>Jesus, der wahre Mensch und Gott.</w:t>
      </w:r>
    </w:p>
    <w:p w14:paraId="0F28C781" w14:textId="77777777" w:rsidR="00106E59" w:rsidRDefault="00106E59" w:rsidP="00106E59">
      <w:pPr>
        <w:pStyle w:val="StandardWeb"/>
      </w:pPr>
      <w:r>
        <w:t>Lob, Ehr und Preis zu aller Zeit,</w:t>
      </w:r>
      <w:r>
        <w:br/>
        <w:t>Sei dir, Heiland der Christenheit,</w:t>
      </w:r>
      <w:r>
        <w:br/>
        <w:t xml:space="preserve">Hilf, </w:t>
      </w:r>
      <w:proofErr w:type="spellStart"/>
      <w:r>
        <w:t>daß</w:t>
      </w:r>
      <w:proofErr w:type="spellEnd"/>
      <w:r>
        <w:t xml:space="preserve"> der süße Name dein</w:t>
      </w:r>
      <w:r>
        <w:br/>
        <w:t>Am Tod erquick die Seele mein.</w:t>
      </w:r>
    </w:p>
    <w:p w14:paraId="2A7A66D2" w14:textId="77777777" w:rsidR="00106E59" w:rsidRDefault="00106E59" w:rsidP="00106E59">
      <w:pPr>
        <w:pStyle w:val="StandardWeb"/>
      </w:pPr>
      <w:r>
        <w:t>Amen.</w:t>
      </w:r>
    </w:p>
    <w:p w14:paraId="75D46CE1" w14:textId="77777777" w:rsidR="00570587" w:rsidRDefault="00570587" w:rsidP="00570587">
      <w:pPr>
        <w:pStyle w:val="berschrift1"/>
      </w:pPr>
      <w:r>
        <w:t>Da nun Elias seinen Lauf</w:t>
      </w:r>
    </w:p>
    <w:p w14:paraId="7161DA63" w14:textId="77777777" w:rsidR="00570587" w:rsidRPr="00570587" w:rsidRDefault="00570587" w:rsidP="00570587">
      <w:pPr>
        <w:rPr>
          <w:b/>
        </w:rPr>
      </w:pPr>
      <w:r w:rsidRPr="00570587">
        <w:rPr>
          <w:b/>
        </w:rPr>
        <w:t xml:space="preserve">Wie Elias im feurigen Wagen gen Himmel </w:t>
      </w:r>
      <w:proofErr w:type="spellStart"/>
      <w:r w:rsidRPr="00570587">
        <w:rPr>
          <w:b/>
        </w:rPr>
        <w:t>fähret</w:t>
      </w:r>
      <w:proofErr w:type="spellEnd"/>
      <w:r w:rsidRPr="00570587">
        <w:rPr>
          <w:b/>
        </w:rPr>
        <w:t>.</w:t>
      </w:r>
    </w:p>
    <w:p w14:paraId="52040279" w14:textId="77777777" w:rsidR="00570587" w:rsidRDefault="00570587" w:rsidP="00570587">
      <w:pPr>
        <w:pStyle w:val="StandardWeb"/>
      </w:pPr>
      <w:r>
        <w:t>Da nun Elias seinen Lauf</w:t>
      </w:r>
      <w:r>
        <w:br/>
        <w:t>Und Wunder hat vollendet,</w:t>
      </w:r>
      <w:r>
        <w:br/>
        <w:t xml:space="preserve">Holet ihn Gott in Himmel </w:t>
      </w:r>
      <w:proofErr w:type="spellStart"/>
      <w:r>
        <w:t>hnauf</w:t>
      </w:r>
      <w:proofErr w:type="spellEnd"/>
      <w:r>
        <w:t>,</w:t>
      </w:r>
      <w:r>
        <w:br/>
        <w:t>Ein Wagen er ihm sendet.</w:t>
      </w:r>
      <w:r>
        <w:br/>
        <w:t xml:space="preserve">Wagen und Ross waren wie </w:t>
      </w:r>
      <w:proofErr w:type="spellStart"/>
      <w:r>
        <w:t>Feur</w:t>
      </w:r>
      <w:proofErr w:type="spellEnd"/>
      <w:r>
        <w:t>,</w:t>
      </w:r>
      <w:r>
        <w:br/>
        <w:t xml:space="preserve">Darauf fuhr der Prophet gar </w:t>
      </w:r>
      <w:proofErr w:type="spellStart"/>
      <w:r>
        <w:t>teur</w:t>
      </w:r>
      <w:proofErr w:type="spellEnd"/>
      <w:r>
        <w:br/>
        <w:t xml:space="preserve">Im Wetter </w:t>
      </w:r>
      <w:proofErr w:type="spellStart"/>
      <w:r>
        <w:t>hnauf</w:t>
      </w:r>
      <w:proofErr w:type="spellEnd"/>
      <w:r>
        <w:t xml:space="preserve"> gen Himmel. </w:t>
      </w:r>
    </w:p>
    <w:p w14:paraId="7EDFB531" w14:textId="77777777" w:rsidR="00570587" w:rsidRDefault="00570587" w:rsidP="00570587">
      <w:pPr>
        <w:pStyle w:val="StandardWeb"/>
      </w:pPr>
      <w:r>
        <w:t>2. Mit Leib und Seel er dahin fuhr</w:t>
      </w:r>
      <w:r>
        <w:br/>
        <w:t>Mit Feuerflammen umgeben;</w:t>
      </w:r>
      <w:r>
        <w:br/>
        <w:t>Uns zum Beispiel, Trost und Figur,</w:t>
      </w:r>
      <w:r>
        <w:br/>
        <w:t>Dass wir nach diesem Leben</w:t>
      </w:r>
      <w:r>
        <w:br/>
        <w:t xml:space="preserve">Zu Gott auffahren </w:t>
      </w:r>
      <w:proofErr w:type="spellStart"/>
      <w:r>
        <w:t>solln</w:t>
      </w:r>
      <w:proofErr w:type="spellEnd"/>
      <w:r>
        <w:t xml:space="preserve"> </w:t>
      </w:r>
      <w:proofErr w:type="spellStart"/>
      <w:r>
        <w:t>dergleich</w:t>
      </w:r>
      <w:proofErr w:type="spellEnd"/>
      <w:r>
        <w:t>,</w:t>
      </w:r>
      <w:r>
        <w:br/>
        <w:t>Mit Leib und Seel ins Himmelreich</w:t>
      </w:r>
      <w:r>
        <w:br/>
        <w:t xml:space="preserve">Wenn Christ, der Herr, wird kommen. </w:t>
      </w:r>
    </w:p>
    <w:p w14:paraId="673725D0" w14:textId="77777777" w:rsidR="00570587" w:rsidRDefault="00570587" w:rsidP="00570587">
      <w:pPr>
        <w:pStyle w:val="StandardWeb"/>
      </w:pPr>
      <w:r>
        <w:t>3. Eliam auf dem Berg Tabor</w:t>
      </w:r>
      <w:r>
        <w:br/>
        <w:t>Die Jünger Christi sahen,</w:t>
      </w:r>
      <w:r>
        <w:br/>
        <w:t>Der viel Jahr hat gelebt zuvor,</w:t>
      </w:r>
      <w:r>
        <w:br/>
        <w:t>Drum kein Christ soll verzagen.</w:t>
      </w:r>
      <w:r>
        <w:br/>
        <w:t xml:space="preserve">Ein </w:t>
      </w:r>
      <w:proofErr w:type="spellStart"/>
      <w:r>
        <w:t>ewigs</w:t>
      </w:r>
      <w:proofErr w:type="spellEnd"/>
      <w:r>
        <w:t xml:space="preserve"> Leben ist gewiss</w:t>
      </w:r>
      <w:r>
        <w:br/>
        <w:t>Dass jetzt Elias lebt und ist,</w:t>
      </w:r>
      <w:r>
        <w:br/>
        <w:t xml:space="preserve">Dahin </w:t>
      </w:r>
      <w:proofErr w:type="spellStart"/>
      <w:r>
        <w:t>solln</w:t>
      </w:r>
      <w:proofErr w:type="spellEnd"/>
      <w:r>
        <w:t xml:space="preserve"> wir auch kommen. </w:t>
      </w:r>
    </w:p>
    <w:p w14:paraId="49B29712" w14:textId="77777777" w:rsidR="00570587" w:rsidRDefault="00570587" w:rsidP="00570587">
      <w:pPr>
        <w:pStyle w:val="StandardWeb"/>
      </w:pPr>
      <w:r>
        <w:t>4. Elias vor dem jüngsten Tag</w:t>
      </w:r>
      <w:r>
        <w:br/>
        <w:t>Soll wieder kommen auf Erden,</w:t>
      </w:r>
      <w:r>
        <w:br/>
        <w:t xml:space="preserve">Dass er der bösen Welt </w:t>
      </w:r>
      <w:proofErr w:type="spellStart"/>
      <w:r>
        <w:t>ansag</w:t>
      </w:r>
      <w:proofErr w:type="spellEnd"/>
      <w:r>
        <w:t>,</w:t>
      </w:r>
      <w:r>
        <w:br/>
        <w:t>Dass der Herr kommen werde;</w:t>
      </w:r>
      <w:r>
        <w:br/>
        <w:t>Aber der teure Gottesmann</w:t>
      </w:r>
      <w:r>
        <w:br/>
        <w:t xml:space="preserve">Hat sich schon sehn und hören </w:t>
      </w:r>
      <w:proofErr w:type="spellStart"/>
      <w:r>
        <w:t>lan</w:t>
      </w:r>
      <w:proofErr w:type="spellEnd"/>
      <w:r>
        <w:t>,</w:t>
      </w:r>
      <w:r>
        <w:br/>
        <w:t xml:space="preserve">Drum ist das End nicht ferne. </w:t>
      </w:r>
    </w:p>
    <w:p w14:paraId="635A66B4" w14:textId="77777777" w:rsidR="00570587" w:rsidRDefault="00570587" w:rsidP="00570587">
      <w:pPr>
        <w:pStyle w:val="StandardWeb"/>
      </w:pPr>
      <w:r>
        <w:t>5. Der uns das Lied gesungen hat,</w:t>
      </w:r>
      <w:r>
        <w:br/>
        <w:t xml:space="preserve">Was alt und wohl </w:t>
      </w:r>
      <w:proofErr w:type="spellStart"/>
      <w:r>
        <w:t>betaget</w:t>
      </w:r>
      <w:proofErr w:type="spellEnd"/>
      <w:r>
        <w:t>.</w:t>
      </w:r>
      <w:r>
        <w:br/>
        <w:t xml:space="preserve">Dies mal </w:t>
      </w:r>
      <w:proofErr w:type="spellStart"/>
      <w:r>
        <w:t>konnt</w:t>
      </w:r>
      <w:proofErr w:type="spellEnd"/>
      <w:r>
        <w:t xml:space="preserve"> er nicht von der Statt,</w:t>
      </w:r>
      <w:r>
        <w:br/>
        <w:t>Das Podagra ihn plaget.</w:t>
      </w:r>
      <w:r>
        <w:br/>
        <w:t xml:space="preserve">Oft seufzt er und bat in </w:t>
      </w:r>
      <w:proofErr w:type="spellStart"/>
      <w:r>
        <w:t>seim</w:t>
      </w:r>
      <w:proofErr w:type="spellEnd"/>
      <w:r>
        <w:t xml:space="preserve"> Sinn:</w:t>
      </w:r>
      <w:r>
        <w:br/>
        <w:t>Herr, hol den kranken Herman hin,</w:t>
      </w:r>
      <w:r>
        <w:br/>
        <w:t xml:space="preserve">Da jetzt Elias wohnet. Amen. </w:t>
      </w:r>
    </w:p>
    <w:p w14:paraId="1E22E714" w14:textId="77777777" w:rsidR="00570587" w:rsidRDefault="00570587" w:rsidP="00570587">
      <w:pPr>
        <w:pStyle w:val="StandardWeb"/>
      </w:pPr>
      <w:r>
        <w:t>Anno 1559.</w:t>
      </w:r>
    </w:p>
    <w:p w14:paraId="5752C392" w14:textId="6C345F6F" w:rsidR="005011CC" w:rsidRDefault="005011CC" w:rsidP="005011CC">
      <w:pPr>
        <w:pStyle w:val="berschrift1"/>
      </w:pPr>
      <w:r w:rsidRPr="005011CC">
        <w:t>Danket dem Herrn</w:t>
      </w:r>
      <w:r>
        <w:t xml:space="preserve"> heut und allezeit</w:t>
      </w:r>
    </w:p>
    <w:p w14:paraId="1D25AF67" w14:textId="77777777" w:rsidR="005011CC" w:rsidRDefault="005011CC" w:rsidP="005011CC">
      <w:pPr>
        <w:pStyle w:val="StandardWeb"/>
      </w:pPr>
      <w:r>
        <w:t xml:space="preserve">Danket dem </w:t>
      </w:r>
      <w:proofErr w:type="spellStart"/>
      <w:r>
        <w:t>herren</w:t>
      </w:r>
      <w:proofErr w:type="spellEnd"/>
      <w:r>
        <w:t xml:space="preserve"> heut und allezeit,</w:t>
      </w:r>
      <w:r>
        <w:br/>
        <w:t xml:space="preserve">denn groß ist seine </w:t>
      </w:r>
      <w:proofErr w:type="spellStart"/>
      <w:r>
        <w:t>güt</w:t>
      </w:r>
      <w:proofErr w:type="spellEnd"/>
      <w:r>
        <w:t xml:space="preserve"> und </w:t>
      </w:r>
      <w:proofErr w:type="spellStart"/>
      <w:r>
        <w:t>miltigkeit</w:t>
      </w:r>
      <w:proofErr w:type="spellEnd"/>
      <w:r>
        <w:t>,</w:t>
      </w:r>
      <w:r>
        <w:br/>
        <w:t xml:space="preserve">alles </w:t>
      </w:r>
      <w:proofErr w:type="spellStart"/>
      <w:r>
        <w:t>fleisch</w:t>
      </w:r>
      <w:proofErr w:type="spellEnd"/>
      <w:r>
        <w:t xml:space="preserve"> er speiset und </w:t>
      </w:r>
      <w:proofErr w:type="spellStart"/>
      <w:r>
        <w:t>erhelt</w:t>
      </w:r>
      <w:proofErr w:type="spellEnd"/>
      <w:r>
        <w:t>,</w:t>
      </w:r>
      <w:r>
        <w:br/>
        <w:t xml:space="preserve">denn sein </w:t>
      </w:r>
      <w:proofErr w:type="spellStart"/>
      <w:r>
        <w:t>geschöpf</w:t>
      </w:r>
      <w:proofErr w:type="spellEnd"/>
      <w:r>
        <w:t xml:space="preserve"> im </w:t>
      </w:r>
      <w:proofErr w:type="spellStart"/>
      <w:r>
        <w:t>wol</w:t>
      </w:r>
      <w:proofErr w:type="spellEnd"/>
      <w:r>
        <w:t xml:space="preserve"> </w:t>
      </w:r>
      <w:proofErr w:type="spellStart"/>
      <w:r>
        <w:t>gefelt</w:t>
      </w:r>
      <w:proofErr w:type="spellEnd"/>
      <w:r>
        <w:t>.</w:t>
      </w:r>
    </w:p>
    <w:p w14:paraId="49C6C375" w14:textId="77777777" w:rsidR="005011CC" w:rsidRDefault="005011CC" w:rsidP="005011CC">
      <w:pPr>
        <w:pStyle w:val="StandardWeb"/>
      </w:pPr>
      <w:r>
        <w:t xml:space="preserve">Wenn über uns sein </w:t>
      </w:r>
      <w:proofErr w:type="spellStart"/>
      <w:r>
        <w:t>angesicht</w:t>
      </w:r>
      <w:proofErr w:type="spellEnd"/>
      <w:r>
        <w:t xml:space="preserve"> uns </w:t>
      </w:r>
      <w:proofErr w:type="spellStart"/>
      <w:r>
        <w:t>leucht</w:t>
      </w:r>
      <w:proofErr w:type="spellEnd"/>
      <w:r>
        <w:t>,</w:t>
      </w:r>
      <w:r>
        <w:br/>
        <w:t xml:space="preserve">der regen und tau die </w:t>
      </w:r>
      <w:proofErr w:type="spellStart"/>
      <w:r>
        <w:t>erd</w:t>
      </w:r>
      <w:proofErr w:type="spellEnd"/>
      <w:r>
        <w:t xml:space="preserve"> </w:t>
      </w:r>
      <w:proofErr w:type="spellStart"/>
      <w:r>
        <w:t>befeucht</w:t>
      </w:r>
      <w:proofErr w:type="spellEnd"/>
      <w:r>
        <w:t>,</w:t>
      </w:r>
      <w:r>
        <w:br/>
        <w:t xml:space="preserve">alsdenn </w:t>
      </w:r>
      <w:proofErr w:type="spellStart"/>
      <w:r>
        <w:t>wechst</w:t>
      </w:r>
      <w:proofErr w:type="spellEnd"/>
      <w:r>
        <w:t xml:space="preserve"> alles </w:t>
      </w:r>
      <w:proofErr w:type="spellStart"/>
      <w:r>
        <w:t>laub</w:t>
      </w:r>
      <w:proofErr w:type="spellEnd"/>
      <w:r>
        <w:t xml:space="preserve"> und gras,</w:t>
      </w:r>
      <w:r>
        <w:br/>
        <w:t xml:space="preserve">sein werk treibt er on </w:t>
      </w:r>
      <w:proofErr w:type="spellStart"/>
      <w:r>
        <w:t>unterlaß</w:t>
      </w:r>
      <w:proofErr w:type="spellEnd"/>
      <w:r>
        <w:t>.</w:t>
      </w:r>
    </w:p>
    <w:p w14:paraId="69452C74" w14:textId="77777777" w:rsidR="005011CC" w:rsidRDefault="005011CC" w:rsidP="005011CC">
      <w:pPr>
        <w:pStyle w:val="StandardWeb"/>
      </w:pPr>
      <w:r>
        <w:t xml:space="preserve">Sobald der </w:t>
      </w:r>
      <w:proofErr w:type="spellStart"/>
      <w:r>
        <w:t>herr</w:t>
      </w:r>
      <w:proofErr w:type="spellEnd"/>
      <w:r>
        <w:t xml:space="preserve"> auftut sein milde </w:t>
      </w:r>
      <w:proofErr w:type="spellStart"/>
      <w:r>
        <w:t>hand</w:t>
      </w:r>
      <w:proofErr w:type="spellEnd"/>
      <w:r>
        <w:t>,</w:t>
      </w:r>
      <w:r>
        <w:br/>
        <w:t xml:space="preserve">so </w:t>
      </w:r>
      <w:proofErr w:type="spellStart"/>
      <w:r>
        <w:t>wechst</w:t>
      </w:r>
      <w:proofErr w:type="spellEnd"/>
      <w:r>
        <w:t xml:space="preserve"> die fülle in allem </w:t>
      </w:r>
      <w:proofErr w:type="spellStart"/>
      <w:r>
        <w:t>land</w:t>
      </w:r>
      <w:proofErr w:type="spellEnd"/>
      <w:r>
        <w:t>,</w:t>
      </w:r>
      <w:r>
        <w:br/>
      </w:r>
      <w:proofErr w:type="spellStart"/>
      <w:r>
        <w:t>daß</w:t>
      </w:r>
      <w:proofErr w:type="spellEnd"/>
      <w:r>
        <w:t xml:space="preserve"> sich des freuet </w:t>
      </w:r>
      <w:proofErr w:type="spellStart"/>
      <w:r>
        <w:t>jederman</w:t>
      </w:r>
      <w:proofErr w:type="spellEnd"/>
      <w:r>
        <w:t>,</w:t>
      </w:r>
      <w:r>
        <w:br/>
        <w:t xml:space="preserve">kein </w:t>
      </w:r>
      <w:proofErr w:type="spellStart"/>
      <w:r>
        <w:t>mensch</w:t>
      </w:r>
      <w:proofErr w:type="spellEnd"/>
      <w:r>
        <w:t xml:space="preserve"> noch </w:t>
      </w:r>
      <w:proofErr w:type="spellStart"/>
      <w:r>
        <w:t>vieh</w:t>
      </w:r>
      <w:proofErr w:type="spellEnd"/>
      <w:r>
        <w:t xml:space="preserve"> darf </w:t>
      </w:r>
      <w:proofErr w:type="spellStart"/>
      <w:r>
        <w:t>mangel</w:t>
      </w:r>
      <w:proofErr w:type="spellEnd"/>
      <w:r>
        <w:t xml:space="preserve"> </w:t>
      </w:r>
      <w:proofErr w:type="spellStart"/>
      <w:r>
        <w:t>han</w:t>
      </w:r>
      <w:proofErr w:type="spellEnd"/>
      <w:r>
        <w:t>.</w:t>
      </w:r>
    </w:p>
    <w:p w14:paraId="1DC74CE3" w14:textId="77777777" w:rsidR="005011CC" w:rsidRDefault="005011CC" w:rsidP="005011CC">
      <w:pPr>
        <w:pStyle w:val="StandardWeb"/>
      </w:pPr>
      <w:r>
        <w:t xml:space="preserve">Er hat kein </w:t>
      </w:r>
      <w:proofErr w:type="spellStart"/>
      <w:r>
        <w:t>lust</w:t>
      </w:r>
      <w:proofErr w:type="spellEnd"/>
      <w:r>
        <w:t xml:space="preserve"> zu </w:t>
      </w:r>
      <w:proofErr w:type="spellStart"/>
      <w:r>
        <w:t>eim</w:t>
      </w:r>
      <w:proofErr w:type="spellEnd"/>
      <w:r>
        <w:t xml:space="preserve"> starken </w:t>
      </w:r>
      <w:proofErr w:type="spellStart"/>
      <w:r>
        <w:t>helt</w:t>
      </w:r>
      <w:proofErr w:type="spellEnd"/>
      <w:r>
        <w:t>,</w:t>
      </w:r>
      <w:r>
        <w:br/>
        <w:t xml:space="preserve">kein </w:t>
      </w:r>
      <w:proofErr w:type="spellStart"/>
      <w:r>
        <w:t>pracht</w:t>
      </w:r>
      <w:proofErr w:type="spellEnd"/>
      <w:r>
        <w:t xml:space="preserve"> noch macht im </w:t>
      </w:r>
      <w:proofErr w:type="spellStart"/>
      <w:r>
        <w:t>wolgefellt</w:t>
      </w:r>
      <w:proofErr w:type="spellEnd"/>
      <w:r>
        <w:t>,</w:t>
      </w:r>
      <w:r>
        <w:br/>
        <w:t xml:space="preserve">im liebt, </w:t>
      </w:r>
      <w:proofErr w:type="spellStart"/>
      <w:r>
        <w:t>daß</w:t>
      </w:r>
      <w:proofErr w:type="spellEnd"/>
      <w:r>
        <w:t xml:space="preserve"> man in </w:t>
      </w:r>
      <w:proofErr w:type="spellStart"/>
      <w:r>
        <w:t>fürcht</w:t>
      </w:r>
      <w:proofErr w:type="spellEnd"/>
      <w:r>
        <w:t xml:space="preserve"> und traut,</w:t>
      </w:r>
      <w:r>
        <w:br/>
        <w:t xml:space="preserve">wer auf in hofft, hat </w:t>
      </w:r>
      <w:proofErr w:type="spellStart"/>
      <w:r>
        <w:t>wol</w:t>
      </w:r>
      <w:proofErr w:type="spellEnd"/>
      <w:r>
        <w:t xml:space="preserve"> gebaut.</w:t>
      </w:r>
    </w:p>
    <w:p w14:paraId="01DD65C7" w14:textId="77777777" w:rsidR="005011CC" w:rsidRDefault="005011CC" w:rsidP="005011CC">
      <w:pPr>
        <w:pStyle w:val="StandardWeb"/>
      </w:pPr>
      <w:r>
        <w:t xml:space="preserve">Billich </w:t>
      </w:r>
      <w:proofErr w:type="spellStart"/>
      <w:r>
        <w:t>wirt</w:t>
      </w:r>
      <w:proofErr w:type="spellEnd"/>
      <w:r>
        <w:t xml:space="preserve"> er von uns gepreist,</w:t>
      </w:r>
      <w:r>
        <w:br/>
      </w:r>
      <w:proofErr w:type="spellStart"/>
      <w:r>
        <w:t>daß</w:t>
      </w:r>
      <w:proofErr w:type="spellEnd"/>
      <w:r>
        <w:t xml:space="preserve"> er uns so reichlichen speist.</w:t>
      </w:r>
      <w:r>
        <w:br/>
        <w:t xml:space="preserve">o </w:t>
      </w:r>
      <w:proofErr w:type="spellStart"/>
      <w:r>
        <w:t>vater</w:t>
      </w:r>
      <w:proofErr w:type="spellEnd"/>
      <w:r>
        <w:t xml:space="preserve">, für dein </w:t>
      </w:r>
      <w:proofErr w:type="spellStart"/>
      <w:r>
        <w:t>gütigkeit</w:t>
      </w:r>
      <w:proofErr w:type="spellEnd"/>
      <w:r>
        <w:br/>
        <w:t xml:space="preserve">sagen wir dir dank in </w:t>
      </w:r>
      <w:proofErr w:type="spellStart"/>
      <w:r>
        <w:t>ewigkeit</w:t>
      </w:r>
      <w:proofErr w:type="spellEnd"/>
      <w:r>
        <w:t>.</w:t>
      </w:r>
    </w:p>
    <w:p w14:paraId="25963772" w14:textId="77777777" w:rsidR="005011CC" w:rsidRDefault="005011CC" w:rsidP="005011CC">
      <w:pPr>
        <w:pStyle w:val="StandardWeb"/>
      </w:pPr>
      <w:r>
        <w:t xml:space="preserve">Ach </w:t>
      </w:r>
      <w:proofErr w:type="spellStart"/>
      <w:r>
        <w:t>herr</w:t>
      </w:r>
      <w:proofErr w:type="spellEnd"/>
      <w:r>
        <w:t xml:space="preserve">, gib uns ein fruchtbar </w:t>
      </w:r>
      <w:proofErr w:type="spellStart"/>
      <w:r>
        <w:t>jar</w:t>
      </w:r>
      <w:proofErr w:type="spellEnd"/>
      <w:r>
        <w:t>,</w:t>
      </w:r>
      <w:r>
        <w:br/>
        <w:t xml:space="preserve">den lieben </w:t>
      </w:r>
      <w:proofErr w:type="spellStart"/>
      <w:r>
        <w:t>kornbau</w:t>
      </w:r>
      <w:proofErr w:type="spellEnd"/>
      <w:r>
        <w:t xml:space="preserve"> uns </w:t>
      </w:r>
      <w:proofErr w:type="spellStart"/>
      <w:r>
        <w:t>bewar</w:t>
      </w:r>
      <w:proofErr w:type="spellEnd"/>
      <w:r>
        <w:t>,</w:t>
      </w:r>
      <w:r>
        <w:br/>
        <w:t xml:space="preserve">für </w:t>
      </w:r>
      <w:proofErr w:type="spellStart"/>
      <w:r>
        <w:t>teurung</w:t>
      </w:r>
      <w:proofErr w:type="spellEnd"/>
      <w:r>
        <w:t xml:space="preserve">, </w:t>
      </w:r>
      <w:proofErr w:type="spellStart"/>
      <w:r>
        <w:t>hunger</w:t>
      </w:r>
      <w:proofErr w:type="spellEnd"/>
      <w:r>
        <w:t>, seuch und streit</w:t>
      </w:r>
      <w:r>
        <w:br/>
      </w:r>
      <w:proofErr w:type="spellStart"/>
      <w:r>
        <w:t>bewar</w:t>
      </w:r>
      <w:proofErr w:type="spellEnd"/>
      <w:r>
        <w:t xml:space="preserve"> uns, </w:t>
      </w:r>
      <w:proofErr w:type="spellStart"/>
      <w:r>
        <w:t>herr</w:t>
      </w:r>
      <w:proofErr w:type="spellEnd"/>
      <w:r>
        <w:t xml:space="preserve">, zu </w:t>
      </w:r>
      <w:proofErr w:type="spellStart"/>
      <w:r>
        <w:t>diser</w:t>
      </w:r>
      <w:proofErr w:type="spellEnd"/>
      <w:r>
        <w:t xml:space="preserve"> zeit.</w:t>
      </w:r>
    </w:p>
    <w:p w14:paraId="0ED9D414" w14:textId="77777777" w:rsidR="005011CC" w:rsidRDefault="005011CC" w:rsidP="005011CC">
      <w:pPr>
        <w:pStyle w:val="StandardWeb"/>
      </w:pPr>
      <w:r>
        <w:t xml:space="preserve">Unser lieber </w:t>
      </w:r>
      <w:proofErr w:type="spellStart"/>
      <w:r>
        <w:t>vater</w:t>
      </w:r>
      <w:proofErr w:type="spellEnd"/>
      <w:r>
        <w:t xml:space="preserve"> du bist,</w:t>
      </w:r>
      <w:r>
        <w:br/>
        <w:t xml:space="preserve">weil Christus unser </w:t>
      </w:r>
      <w:proofErr w:type="spellStart"/>
      <w:r>
        <w:t>bruder</w:t>
      </w:r>
      <w:proofErr w:type="spellEnd"/>
      <w:r>
        <w:t xml:space="preserve"> ist;</w:t>
      </w:r>
      <w:r>
        <w:br/>
      </w:r>
      <w:proofErr w:type="spellStart"/>
      <w:r>
        <w:t>drumb</w:t>
      </w:r>
      <w:proofErr w:type="spellEnd"/>
      <w:r>
        <w:t xml:space="preserve"> trauen wir allein auf dich</w:t>
      </w:r>
      <w:r>
        <w:br/>
        <w:t>und wollen dich preisen ewiglich.</w:t>
      </w:r>
    </w:p>
    <w:p w14:paraId="55A9CE91" w14:textId="77777777" w:rsidR="005011CC" w:rsidRDefault="005011CC" w:rsidP="005011CC">
      <w:pPr>
        <w:pStyle w:val="StandardWeb"/>
      </w:pPr>
      <w:r>
        <w:t xml:space="preserve">Ach bleib bei uns, </w:t>
      </w:r>
      <w:proofErr w:type="spellStart"/>
      <w:r>
        <w:t>herr</w:t>
      </w:r>
      <w:proofErr w:type="spellEnd"/>
      <w:r>
        <w:t xml:space="preserve"> Jesu Christ,</w:t>
      </w:r>
      <w:r>
        <w:br/>
        <w:t xml:space="preserve">weil es nu </w:t>
      </w:r>
      <w:proofErr w:type="spellStart"/>
      <w:r>
        <w:t>abent</w:t>
      </w:r>
      <w:proofErr w:type="spellEnd"/>
      <w:r>
        <w:t xml:space="preserve"> worden ist,</w:t>
      </w:r>
      <w:r>
        <w:br/>
        <w:t xml:space="preserve">dein </w:t>
      </w:r>
      <w:proofErr w:type="spellStart"/>
      <w:r>
        <w:t>wort</w:t>
      </w:r>
      <w:proofErr w:type="spellEnd"/>
      <w:r>
        <w:t xml:space="preserve">, o </w:t>
      </w:r>
      <w:proofErr w:type="spellStart"/>
      <w:r>
        <w:t>herr</w:t>
      </w:r>
      <w:proofErr w:type="spellEnd"/>
      <w:r>
        <w:t xml:space="preserve">, das ewig </w:t>
      </w:r>
      <w:proofErr w:type="spellStart"/>
      <w:r>
        <w:t>liecht</w:t>
      </w:r>
      <w:proofErr w:type="spellEnd"/>
      <w:r>
        <w:t>,</w:t>
      </w:r>
      <w:r>
        <w:br/>
      </w:r>
      <w:proofErr w:type="spellStart"/>
      <w:r>
        <w:t>laß</w:t>
      </w:r>
      <w:proofErr w:type="spellEnd"/>
      <w:r>
        <w:t xml:space="preserve"> ja bei uns </w:t>
      </w:r>
      <w:proofErr w:type="spellStart"/>
      <w:r>
        <w:t>ausleschen</w:t>
      </w:r>
      <w:proofErr w:type="spellEnd"/>
      <w:r>
        <w:t xml:space="preserve"> nicht.</w:t>
      </w:r>
    </w:p>
    <w:p w14:paraId="6E667F91" w14:textId="77777777" w:rsidR="005011CC" w:rsidRDefault="005011CC" w:rsidP="005011CC">
      <w:pPr>
        <w:pStyle w:val="StandardWeb"/>
      </w:pPr>
      <w:r>
        <w:t>Er, lob und dank mit hohem preis</w:t>
      </w:r>
      <w:r>
        <w:br/>
        <w:t xml:space="preserve">für </w:t>
      </w:r>
      <w:proofErr w:type="spellStart"/>
      <w:r>
        <w:t>disen</w:t>
      </w:r>
      <w:proofErr w:type="spellEnd"/>
      <w:r>
        <w:t xml:space="preserve"> trank und </w:t>
      </w:r>
      <w:proofErr w:type="spellStart"/>
      <w:r>
        <w:t>dise</w:t>
      </w:r>
      <w:proofErr w:type="spellEnd"/>
      <w:r>
        <w:t xml:space="preserve"> speis,</w:t>
      </w:r>
      <w:r>
        <w:br/>
        <w:t xml:space="preserve">die uns der lieb und freundliche </w:t>
      </w:r>
      <w:proofErr w:type="spellStart"/>
      <w:r>
        <w:t>Got</w:t>
      </w:r>
      <w:proofErr w:type="spellEnd"/>
      <w:r>
        <w:br/>
        <w:t xml:space="preserve">aus </w:t>
      </w:r>
      <w:proofErr w:type="spellStart"/>
      <w:r>
        <w:t>gnaden</w:t>
      </w:r>
      <w:proofErr w:type="spellEnd"/>
      <w:r>
        <w:t xml:space="preserve"> </w:t>
      </w:r>
      <w:proofErr w:type="spellStart"/>
      <w:r>
        <w:t>jezund</w:t>
      </w:r>
      <w:proofErr w:type="spellEnd"/>
      <w:r>
        <w:t xml:space="preserve"> </w:t>
      </w:r>
      <w:proofErr w:type="spellStart"/>
      <w:r>
        <w:t>mitgeteilet</w:t>
      </w:r>
      <w:proofErr w:type="spellEnd"/>
      <w:r>
        <w:t xml:space="preserve"> hat!</w:t>
      </w:r>
    </w:p>
    <w:p w14:paraId="6D38D748" w14:textId="77777777" w:rsidR="005011CC" w:rsidRDefault="005011CC" w:rsidP="005011CC">
      <w:pPr>
        <w:pStyle w:val="StandardWeb"/>
      </w:pPr>
      <w:r>
        <w:t xml:space="preserve">Denn er ist freundlich und sein </w:t>
      </w:r>
      <w:proofErr w:type="spellStart"/>
      <w:r>
        <w:t>genad</w:t>
      </w:r>
      <w:proofErr w:type="spellEnd"/>
      <w:r>
        <w:t>,</w:t>
      </w:r>
      <w:r>
        <w:br/>
        <w:t xml:space="preserve">sein </w:t>
      </w:r>
      <w:proofErr w:type="spellStart"/>
      <w:r>
        <w:t>güt</w:t>
      </w:r>
      <w:proofErr w:type="spellEnd"/>
      <w:r>
        <w:t xml:space="preserve"> und treu kein ende hat,</w:t>
      </w:r>
      <w:r>
        <w:br/>
        <w:t xml:space="preserve">der da </w:t>
      </w:r>
      <w:proofErr w:type="spellStart"/>
      <w:r>
        <w:t>erneret</w:t>
      </w:r>
      <w:proofErr w:type="spellEnd"/>
      <w:r>
        <w:t xml:space="preserve"> alles </w:t>
      </w:r>
      <w:proofErr w:type="spellStart"/>
      <w:r>
        <w:t>fleisch</w:t>
      </w:r>
      <w:proofErr w:type="spellEnd"/>
      <w:r>
        <w:t>,</w:t>
      </w:r>
      <w:r>
        <w:br/>
        <w:t xml:space="preserve">der </w:t>
      </w:r>
      <w:proofErr w:type="spellStart"/>
      <w:r>
        <w:t>seim</w:t>
      </w:r>
      <w:proofErr w:type="spellEnd"/>
      <w:r>
        <w:t xml:space="preserve"> </w:t>
      </w:r>
      <w:proofErr w:type="spellStart"/>
      <w:r>
        <w:t>geschöpf</w:t>
      </w:r>
      <w:proofErr w:type="spellEnd"/>
      <w:r>
        <w:t xml:space="preserve"> sein </w:t>
      </w:r>
      <w:proofErr w:type="spellStart"/>
      <w:r>
        <w:t>hülf</w:t>
      </w:r>
      <w:proofErr w:type="spellEnd"/>
      <w:r>
        <w:t xml:space="preserve"> beweist,</w:t>
      </w:r>
    </w:p>
    <w:p w14:paraId="38A7DDDE" w14:textId="77777777" w:rsidR="005011CC" w:rsidRDefault="005011CC" w:rsidP="005011CC">
      <w:pPr>
        <w:pStyle w:val="StandardWeb"/>
      </w:pPr>
      <w:r>
        <w:t xml:space="preserve">Der alle </w:t>
      </w:r>
      <w:proofErr w:type="spellStart"/>
      <w:r>
        <w:t>tier</w:t>
      </w:r>
      <w:proofErr w:type="spellEnd"/>
      <w:r>
        <w:t xml:space="preserve">, </w:t>
      </w:r>
      <w:proofErr w:type="spellStart"/>
      <w:r>
        <w:t>fleisch</w:t>
      </w:r>
      <w:proofErr w:type="spellEnd"/>
      <w:r>
        <w:t xml:space="preserve"> und </w:t>
      </w:r>
      <w:proofErr w:type="spellStart"/>
      <w:r>
        <w:t>vöglein</w:t>
      </w:r>
      <w:proofErr w:type="spellEnd"/>
      <w:r>
        <w:br/>
        <w:t xml:space="preserve">mit seiner </w:t>
      </w:r>
      <w:proofErr w:type="spellStart"/>
      <w:r>
        <w:t>güt</w:t>
      </w:r>
      <w:proofErr w:type="spellEnd"/>
      <w:r>
        <w:t xml:space="preserve"> </w:t>
      </w:r>
      <w:proofErr w:type="spellStart"/>
      <w:r>
        <w:t>erhelt</w:t>
      </w:r>
      <w:proofErr w:type="spellEnd"/>
      <w:r>
        <w:t xml:space="preserve"> allein.</w:t>
      </w:r>
      <w:r>
        <w:br/>
        <w:t xml:space="preserve">wenn der alt </w:t>
      </w:r>
      <w:proofErr w:type="spellStart"/>
      <w:r>
        <w:t>rab</w:t>
      </w:r>
      <w:proofErr w:type="spellEnd"/>
      <w:r>
        <w:t xml:space="preserve"> sein jung </w:t>
      </w:r>
      <w:proofErr w:type="spellStart"/>
      <w:r>
        <w:t>verleßt</w:t>
      </w:r>
      <w:proofErr w:type="spellEnd"/>
      <w:r>
        <w:t>,</w:t>
      </w:r>
      <w:r>
        <w:br/>
        <w:t xml:space="preserve">so speist sie </w:t>
      </w:r>
      <w:proofErr w:type="spellStart"/>
      <w:r>
        <w:t>Got</w:t>
      </w:r>
      <w:proofErr w:type="spellEnd"/>
      <w:r>
        <w:t xml:space="preserve"> in </w:t>
      </w:r>
      <w:proofErr w:type="spellStart"/>
      <w:r>
        <w:t>irem</w:t>
      </w:r>
      <w:proofErr w:type="spellEnd"/>
      <w:r>
        <w:t xml:space="preserve"> </w:t>
      </w:r>
      <w:proofErr w:type="spellStart"/>
      <w:r>
        <w:t>nest</w:t>
      </w:r>
      <w:proofErr w:type="spellEnd"/>
      <w:r>
        <w:t>.</w:t>
      </w:r>
    </w:p>
    <w:p w14:paraId="1AF7591B" w14:textId="77777777" w:rsidR="005011CC" w:rsidRDefault="005011CC" w:rsidP="005011CC">
      <w:pPr>
        <w:pStyle w:val="StandardWeb"/>
      </w:pPr>
      <w:r>
        <w:t xml:space="preserve">Er hat kein </w:t>
      </w:r>
      <w:proofErr w:type="spellStart"/>
      <w:r>
        <w:t>lust</w:t>
      </w:r>
      <w:proofErr w:type="spellEnd"/>
      <w:r>
        <w:t xml:space="preserve"> an </w:t>
      </w:r>
      <w:proofErr w:type="spellStart"/>
      <w:r>
        <w:t>rosses</w:t>
      </w:r>
      <w:proofErr w:type="spellEnd"/>
      <w:r>
        <w:t xml:space="preserve"> </w:t>
      </w:r>
      <w:proofErr w:type="spellStart"/>
      <w:r>
        <w:t>sterk</w:t>
      </w:r>
      <w:proofErr w:type="spellEnd"/>
      <w:r>
        <w:t>,</w:t>
      </w:r>
      <w:r>
        <w:br/>
        <w:t>gibt auch gar nicht auf stolze werk;</w:t>
      </w:r>
      <w:r>
        <w:br/>
        <w:t>allein dem ist er lieb und wert,</w:t>
      </w:r>
      <w:r>
        <w:br/>
        <w:t xml:space="preserve">der auf sein </w:t>
      </w:r>
      <w:proofErr w:type="spellStart"/>
      <w:r>
        <w:t>güte</w:t>
      </w:r>
      <w:proofErr w:type="spellEnd"/>
      <w:r>
        <w:t xml:space="preserve"> wart und </w:t>
      </w:r>
      <w:proofErr w:type="spellStart"/>
      <w:r>
        <w:t>ert</w:t>
      </w:r>
      <w:proofErr w:type="spellEnd"/>
      <w:r>
        <w:t>.</w:t>
      </w:r>
    </w:p>
    <w:p w14:paraId="1E2210EA" w14:textId="77777777" w:rsidR="005011CC" w:rsidRDefault="005011CC" w:rsidP="005011CC">
      <w:pPr>
        <w:pStyle w:val="StandardWeb"/>
      </w:pPr>
      <w:r>
        <w:t xml:space="preserve">Wir danken dir </w:t>
      </w:r>
      <w:proofErr w:type="spellStart"/>
      <w:r>
        <w:t>vater</w:t>
      </w:r>
      <w:proofErr w:type="spellEnd"/>
      <w:r>
        <w:t xml:space="preserve">, </w:t>
      </w:r>
      <w:proofErr w:type="spellStart"/>
      <w:r>
        <w:t>herr</w:t>
      </w:r>
      <w:proofErr w:type="spellEnd"/>
      <w:r>
        <w:t xml:space="preserve"> und </w:t>
      </w:r>
      <w:proofErr w:type="spellStart"/>
      <w:r>
        <w:t>Got</w:t>
      </w:r>
      <w:proofErr w:type="spellEnd"/>
      <w:r>
        <w:t>,</w:t>
      </w:r>
      <w:r>
        <w:br/>
      </w:r>
      <w:proofErr w:type="spellStart"/>
      <w:r>
        <w:t>daß</w:t>
      </w:r>
      <w:proofErr w:type="spellEnd"/>
      <w:r>
        <w:t xml:space="preserve"> du uns speisest in hungers not,</w:t>
      </w:r>
      <w:r>
        <w:br/>
        <w:t xml:space="preserve">durch unsern </w:t>
      </w:r>
      <w:proofErr w:type="spellStart"/>
      <w:r>
        <w:t>herren</w:t>
      </w:r>
      <w:proofErr w:type="spellEnd"/>
      <w:r>
        <w:t>, Jesum Christ,</w:t>
      </w:r>
      <w:r>
        <w:br/>
        <w:t xml:space="preserve">der unser </w:t>
      </w:r>
      <w:proofErr w:type="spellStart"/>
      <w:r>
        <w:t>heiland</w:t>
      </w:r>
      <w:proofErr w:type="spellEnd"/>
      <w:r>
        <w:t xml:space="preserve"> und </w:t>
      </w:r>
      <w:proofErr w:type="spellStart"/>
      <w:r>
        <w:t>erlöser</w:t>
      </w:r>
      <w:proofErr w:type="spellEnd"/>
      <w:r>
        <w:t xml:space="preserve"> ist.</w:t>
      </w:r>
    </w:p>
    <w:p w14:paraId="1BEFAC03" w14:textId="77777777" w:rsidR="005011CC" w:rsidRDefault="005011CC" w:rsidP="005011CC">
      <w:pPr>
        <w:pStyle w:val="StandardWeb"/>
      </w:pPr>
      <w:r>
        <w:t>Amen.</w:t>
      </w:r>
    </w:p>
    <w:p w14:paraId="7EDBBF83" w14:textId="4B80111F" w:rsidR="005D31D6" w:rsidRDefault="005D31D6" w:rsidP="005D31D6">
      <w:pPr>
        <w:pStyle w:val="berschrift1"/>
      </w:pPr>
      <w:r>
        <w:t>Danket dem Herrn heut und allezeit</w:t>
      </w:r>
      <w:r w:rsidR="005011CC">
        <w:t xml:space="preserve"> (modernisiert)</w:t>
      </w:r>
    </w:p>
    <w:p w14:paraId="4F4EF3B5" w14:textId="77777777" w:rsidR="005D31D6" w:rsidRPr="005D31D6" w:rsidRDefault="005D31D6" w:rsidP="005D31D6">
      <w:pPr>
        <w:rPr>
          <w:b/>
        </w:rPr>
      </w:pPr>
      <w:r w:rsidRPr="005D31D6">
        <w:rPr>
          <w:b/>
        </w:rPr>
        <w:t>Das Gratias</w:t>
      </w:r>
    </w:p>
    <w:p w14:paraId="22E84EFB" w14:textId="77777777" w:rsidR="005D31D6" w:rsidRDefault="005D31D6" w:rsidP="005D31D6">
      <w:pPr>
        <w:pStyle w:val="StandardWeb"/>
      </w:pPr>
      <w:r>
        <w:rPr>
          <w:rStyle w:val="Hervorhebung"/>
          <w:rFonts w:eastAsiaTheme="majorEastAsia"/>
        </w:rPr>
        <w:t xml:space="preserve">Danksagung nach dem Essen. </w:t>
      </w:r>
    </w:p>
    <w:p w14:paraId="452AC00F" w14:textId="77777777" w:rsidR="005D31D6" w:rsidRDefault="005D31D6" w:rsidP="005D31D6">
      <w:pPr>
        <w:pStyle w:val="StandardWeb"/>
      </w:pPr>
      <w:r>
        <w:t>Danket dem Herrn heut und allezeit,</w:t>
      </w:r>
      <w:r>
        <w:br/>
        <w:t xml:space="preserve">Denn groß ist sein </w:t>
      </w:r>
      <w:proofErr w:type="spellStart"/>
      <w:r>
        <w:t>Güt</w:t>
      </w:r>
      <w:proofErr w:type="spellEnd"/>
      <w:r>
        <w:t xml:space="preserve"> und </w:t>
      </w:r>
      <w:proofErr w:type="spellStart"/>
      <w:r>
        <w:t>Mildigkeit</w:t>
      </w:r>
      <w:proofErr w:type="spellEnd"/>
      <w:r>
        <w:t>.</w:t>
      </w:r>
      <w:r>
        <w:br/>
        <w:t>Alles Fleisch er speist und erhält,</w:t>
      </w:r>
      <w:r>
        <w:br/>
        <w:t xml:space="preserve">Denn sein Geschöpf ihm wohlgefällt. </w:t>
      </w:r>
    </w:p>
    <w:p w14:paraId="1416E73A" w14:textId="77777777" w:rsidR="005D31D6" w:rsidRDefault="005D31D6" w:rsidP="005D31D6">
      <w:pPr>
        <w:pStyle w:val="StandardWeb"/>
      </w:pPr>
      <w:r>
        <w:t xml:space="preserve">2. Wenn über uns sein Angesicht nur </w:t>
      </w:r>
      <w:proofErr w:type="spellStart"/>
      <w:r>
        <w:t>leucht</w:t>
      </w:r>
      <w:proofErr w:type="spellEnd"/>
      <w:r>
        <w:t>,</w:t>
      </w:r>
      <w:r>
        <w:br/>
        <w:t xml:space="preserve">Der Regen und Tau die </w:t>
      </w:r>
      <w:proofErr w:type="spellStart"/>
      <w:r>
        <w:t>Erd</w:t>
      </w:r>
      <w:proofErr w:type="spellEnd"/>
      <w:r>
        <w:t xml:space="preserve"> </w:t>
      </w:r>
      <w:proofErr w:type="spellStart"/>
      <w:r>
        <w:t>befeucht</w:t>
      </w:r>
      <w:proofErr w:type="spellEnd"/>
      <w:r>
        <w:t>,</w:t>
      </w:r>
      <w:r>
        <w:br/>
        <w:t>Alsdann wächst alles, Laub und Gras,</w:t>
      </w:r>
      <w:r>
        <w:br/>
        <w:t xml:space="preserve">Sein Wert treibt er </w:t>
      </w:r>
      <w:proofErr w:type="spellStart"/>
      <w:r>
        <w:t>ohn</w:t>
      </w:r>
      <w:proofErr w:type="spellEnd"/>
      <w:r>
        <w:t xml:space="preserve"> Unterlass. </w:t>
      </w:r>
    </w:p>
    <w:p w14:paraId="4DB16580" w14:textId="77777777" w:rsidR="005D31D6" w:rsidRDefault="005D31D6" w:rsidP="005D31D6">
      <w:pPr>
        <w:pStyle w:val="StandardWeb"/>
      </w:pPr>
      <w:r>
        <w:t>3. Sobald der Herr auftut sin milde Hand,</w:t>
      </w:r>
      <w:r>
        <w:br/>
        <w:t>So wächst die Füll‘ in allem Land,</w:t>
      </w:r>
      <w:r>
        <w:br/>
        <w:t>Dass sich des freuet Jedermann,</w:t>
      </w:r>
      <w:r>
        <w:br/>
        <w:t xml:space="preserve">Kein Mensch, noch Vieh darf Mangel </w:t>
      </w:r>
      <w:proofErr w:type="spellStart"/>
      <w:r>
        <w:t>han</w:t>
      </w:r>
      <w:proofErr w:type="spellEnd"/>
      <w:r>
        <w:t xml:space="preserve">. </w:t>
      </w:r>
    </w:p>
    <w:p w14:paraId="298FB9A4" w14:textId="77777777" w:rsidR="005D31D6" w:rsidRDefault="005D31D6" w:rsidP="005D31D6">
      <w:pPr>
        <w:pStyle w:val="StandardWeb"/>
      </w:pPr>
      <w:r>
        <w:t xml:space="preserve">4. Er hat kein Lust an </w:t>
      </w:r>
      <w:proofErr w:type="spellStart"/>
      <w:r>
        <w:t>eim</w:t>
      </w:r>
      <w:proofErr w:type="spellEnd"/>
      <w:r>
        <w:t xml:space="preserve"> starken Held,</w:t>
      </w:r>
      <w:r>
        <w:br/>
        <w:t>Kein Macht und Pracht ihm wohlgefällt,</w:t>
      </w:r>
      <w:r>
        <w:br/>
        <w:t xml:space="preserve">Ihm liebt, dass man ihn </w:t>
      </w:r>
      <w:proofErr w:type="spellStart"/>
      <w:r>
        <w:t>fürcht</w:t>
      </w:r>
      <w:proofErr w:type="spellEnd"/>
      <w:r>
        <w:t xml:space="preserve"> und traut,</w:t>
      </w:r>
      <w:r>
        <w:br/>
        <w:t xml:space="preserve">Wer auf ihn hofft, hat wohl gebaut. </w:t>
      </w:r>
    </w:p>
    <w:p w14:paraId="09D18FC3" w14:textId="77777777" w:rsidR="005D31D6" w:rsidRDefault="005D31D6" w:rsidP="005D31D6">
      <w:pPr>
        <w:pStyle w:val="StandardWeb"/>
      </w:pPr>
      <w:r>
        <w:t xml:space="preserve">5. Billig wird er von uns </w:t>
      </w:r>
      <w:proofErr w:type="spellStart"/>
      <w:r>
        <w:t>gepreiset</w:t>
      </w:r>
      <w:proofErr w:type="spellEnd"/>
      <w:r>
        <w:t>,</w:t>
      </w:r>
      <w:r>
        <w:br/>
        <w:t>Dass er uns so reichlich speiset,</w:t>
      </w:r>
      <w:r>
        <w:br/>
        <w:t>O Vater, für dein Gütigkeit</w:t>
      </w:r>
      <w:r>
        <w:br/>
      </w:r>
      <w:proofErr w:type="spellStart"/>
      <w:r>
        <w:t>Sagn</w:t>
      </w:r>
      <w:proofErr w:type="spellEnd"/>
      <w:r>
        <w:t xml:space="preserve"> wir dir Dank in Ewigkeit. </w:t>
      </w:r>
    </w:p>
    <w:p w14:paraId="4784F4BF" w14:textId="77777777" w:rsidR="005D31D6" w:rsidRDefault="005D31D6" w:rsidP="005D31D6">
      <w:pPr>
        <w:pStyle w:val="StandardWeb"/>
      </w:pPr>
      <w:r>
        <w:t>Amen.</w:t>
      </w:r>
    </w:p>
    <w:p w14:paraId="1D0A87E0" w14:textId="77777777" w:rsidR="00570587" w:rsidRDefault="00570587" w:rsidP="00570587">
      <w:pPr>
        <w:pStyle w:val="berschrift1"/>
      </w:pPr>
      <w:r>
        <w:t xml:space="preserve">Der Mensch wird von </w:t>
      </w:r>
      <w:proofErr w:type="spellStart"/>
      <w:r>
        <w:t>eim</w:t>
      </w:r>
      <w:proofErr w:type="spellEnd"/>
      <w:r>
        <w:t xml:space="preserve"> Weib </w:t>
      </w:r>
      <w:proofErr w:type="spellStart"/>
      <w:r>
        <w:t>geborn</w:t>
      </w:r>
      <w:proofErr w:type="spellEnd"/>
    </w:p>
    <w:p w14:paraId="380B62BC" w14:textId="77777777" w:rsidR="00570587" w:rsidRPr="00570587" w:rsidRDefault="00570587" w:rsidP="00570587">
      <w:pPr>
        <w:rPr>
          <w:b/>
        </w:rPr>
      </w:pPr>
      <w:r w:rsidRPr="00570587">
        <w:rPr>
          <w:b/>
        </w:rPr>
        <w:t xml:space="preserve">Ein geistliches Lied von Dürftigkeit menschlichen Geschlechts und vom Tode, wie ihn Christus überwunden, </w:t>
      </w:r>
      <w:proofErr w:type="spellStart"/>
      <w:r w:rsidRPr="00570587">
        <w:rPr>
          <w:b/>
        </w:rPr>
        <w:t>derwegen</w:t>
      </w:r>
      <w:proofErr w:type="spellEnd"/>
      <w:r w:rsidRPr="00570587">
        <w:rPr>
          <w:b/>
        </w:rPr>
        <w:t xml:space="preserve"> auch nicht soll gefürchtet werden </w:t>
      </w:r>
      <w:proofErr w:type="spellStart"/>
      <w:r w:rsidRPr="00570587">
        <w:rPr>
          <w:b/>
        </w:rPr>
        <w:t>rc</w:t>
      </w:r>
      <w:proofErr w:type="spellEnd"/>
      <w:r w:rsidRPr="00570587">
        <w:rPr>
          <w:b/>
        </w:rPr>
        <w:t>.</w:t>
      </w:r>
    </w:p>
    <w:p w14:paraId="27D78F47" w14:textId="77777777" w:rsidR="00570587" w:rsidRDefault="00570587" w:rsidP="00570587">
      <w:pPr>
        <w:pStyle w:val="StandardWeb"/>
      </w:pPr>
      <w:r>
        <w:t xml:space="preserve">In Sterbenszeiten tröstlich zu singen. </w:t>
      </w:r>
    </w:p>
    <w:p w14:paraId="13A06D7D" w14:textId="77777777" w:rsidR="00570587" w:rsidRDefault="00570587" w:rsidP="00570587">
      <w:pPr>
        <w:pStyle w:val="StandardWeb"/>
      </w:pPr>
      <w:r>
        <w:t xml:space="preserve">Der Mensch wird von </w:t>
      </w:r>
      <w:proofErr w:type="spellStart"/>
      <w:r>
        <w:t>eim</w:t>
      </w:r>
      <w:proofErr w:type="spellEnd"/>
      <w:r>
        <w:t xml:space="preserve"> Weib </w:t>
      </w:r>
      <w:proofErr w:type="spellStart"/>
      <w:r>
        <w:t>geborn</w:t>
      </w:r>
      <w:proofErr w:type="spellEnd"/>
      <w:r>
        <w:t>,</w:t>
      </w:r>
      <w:r>
        <w:br/>
        <w:t>Mit Weh und Schmerzen in Gotts Zorn,</w:t>
      </w:r>
      <w:r>
        <w:br/>
        <w:t xml:space="preserve">Und lebt </w:t>
      </w:r>
      <w:proofErr w:type="spellStart"/>
      <w:r>
        <w:t>alhie</w:t>
      </w:r>
      <w:proofErr w:type="spellEnd"/>
      <w:r>
        <w:t xml:space="preserve"> ein kleine Zeit</w:t>
      </w:r>
      <w:r>
        <w:br/>
        <w:t xml:space="preserve">In Jammer, Not und Dürftigkeit. </w:t>
      </w:r>
    </w:p>
    <w:p w14:paraId="0C950DF5" w14:textId="77777777" w:rsidR="00570587" w:rsidRDefault="00570587" w:rsidP="00570587">
      <w:pPr>
        <w:pStyle w:val="StandardWeb"/>
      </w:pPr>
      <w:r>
        <w:t xml:space="preserve">2. Jetzt blüht er, wie ein </w:t>
      </w:r>
      <w:proofErr w:type="spellStart"/>
      <w:r>
        <w:t>Blümlin</w:t>
      </w:r>
      <w:proofErr w:type="spellEnd"/>
      <w:r>
        <w:t xml:space="preserve"> schon,</w:t>
      </w:r>
      <w:r>
        <w:br/>
        <w:t xml:space="preserve">Bald fleucht er wie Schatten </w:t>
      </w:r>
      <w:proofErr w:type="spellStart"/>
      <w:r>
        <w:t>darvon</w:t>
      </w:r>
      <w:proofErr w:type="spellEnd"/>
      <w:r>
        <w:t>.</w:t>
      </w:r>
      <w:r>
        <w:br/>
        <w:t>Sein Tun und Werk hat kein Bestand,</w:t>
      </w:r>
      <w:r>
        <w:br/>
        <w:t xml:space="preserve">Im Augenblick ists Alls gewandt. </w:t>
      </w:r>
    </w:p>
    <w:p w14:paraId="4D4536A9" w14:textId="77777777" w:rsidR="00570587" w:rsidRDefault="00570587" w:rsidP="00570587">
      <w:pPr>
        <w:pStyle w:val="StandardWeb"/>
      </w:pPr>
      <w:r>
        <w:t>3. Sein Leben ist nichts, denn Unruh,</w:t>
      </w:r>
      <w:r>
        <w:br/>
      </w:r>
      <w:proofErr w:type="spellStart"/>
      <w:r>
        <w:t>Welchs</w:t>
      </w:r>
      <w:proofErr w:type="spellEnd"/>
      <w:r>
        <w:t xml:space="preserve"> er mit Angst und Not bringt zu,</w:t>
      </w:r>
      <w:r>
        <w:br/>
        <w:t>Bis kommt der Sünden Sold, der Tod,</w:t>
      </w:r>
      <w:r>
        <w:br/>
        <w:t xml:space="preserve">Und erlöst ihn aus aller Not. </w:t>
      </w:r>
    </w:p>
    <w:p w14:paraId="734ED63F" w14:textId="77777777" w:rsidR="00570587" w:rsidRDefault="00570587" w:rsidP="00570587">
      <w:pPr>
        <w:pStyle w:val="StandardWeb"/>
      </w:pPr>
      <w:r>
        <w:t>4. Derselbige kommt uns Allen gleich,</w:t>
      </w:r>
      <w:r>
        <w:br/>
        <w:t>Wir sind jung, alt, arm oder reich;</w:t>
      </w:r>
      <w:r>
        <w:br/>
        <w:t>Denn über uns das Recht er hat</w:t>
      </w:r>
      <w:r>
        <w:br/>
        <w:t xml:space="preserve">Durch Adams Schuld und Missetat. </w:t>
      </w:r>
    </w:p>
    <w:p w14:paraId="327E1B75" w14:textId="77777777" w:rsidR="00570587" w:rsidRDefault="00570587" w:rsidP="00570587">
      <w:pPr>
        <w:pStyle w:val="StandardWeb"/>
      </w:pPr>
      <w:r>
        <w:t>5. Da er aber griff Christum an</w:t>
      </w:r>
      <w:r>
        <w:br/>
        <w:t>Und würget ihn wie sonst ein Mann,</w:t>
      </w:r>
      <w:r>
        <w:br/>
        <w:t xml:space="preserve">Der doch </w:t>
      </w:r>
      <w:proofErr w:type="spellStart"/>
      <w:r>
        <w:t>ohn</w:t>
      </w:r>
      <w:proofErr w:type="spellEnd"/>
      <w:r>
        <w:t xml:space="preserve"> </w:t>
      </w:r>
      <w:proofErr w:type="spellStart"/>
      <w:r>
        <w:t>Sünd</w:t>
      </w:r>
      <w:proofErr w:type="spellEnd"/>
      <w:r>
        <w:t xml:space="preserve"> was und gerecht,</w:t>
      </w:r>
      <w:r>
        <w:br/>
        <w:t xml:space="preserve">Verlor sein Recht der Höllenknecht, </w:t>
      </w:r>
    </w:p>
    <w:p w14:paraId="2AF038FD" w14:textId="77777777" w:rsidR="00570587" w:rsidRDefault="00570587" w:rsidP="00570587">
      <w:pPr>
        <w:pStyle w:val="StandardWeb"/>
      </w:pPr>
      <w:r>
        <w:t xml:space="preserve">6. Und blieb ihm nichts, denn </w:t>
      </w:r>
      <w:proofErr w:type="spellStart"/>
      <w:r>
        <w:t>Todesg’stalt</w:t>
      </w:r>
      <w:proofErr w:type="spellEnd"/>
      <w:r>
        <w:t>,</w:t>
      </w:r>
      <w:r>
        <w:br/>
        <w:t xml:space="preserve">Ihm </w:t>
      </w:r>
      <w:proofErr w:type="spellStart"/>
      <w:r>
        <w:t>wurd</w:t>
      </w:r>
      <w:proofErr w:type="spellEnd"/>
      <w:r>
        <w:t xml:space="preserve"> </w:t>
      </w:r>
      <w:proofErr w:type="spellStart"/>
      <w:r>
        <w:t>geschwächet</w:t>
      </w:r>
      <w:proofErr w:type="spellEnd"/>
      <w:r>
        <w:t xml:space="preserve"> all sein </w:t>
      </w:r>
      <w:proofErr w:type="spellStart"/>
      <w:r>
        <w:t>Gwalt</w:t>
      </w:r>
      <w:proofErr w:type="spellEnd"/>
      <w:r>
        <w:t>;</w:t>
      </w:r>
      <w:r>
        <w:br/>
        <w:t>Die währt nur bis an jüngsten Tag,</w:t>
      </w:r>
      <w:r>
        <w:br/>
        <w:t>Darnach er Nichts mehr würgen mag.</w:t>
      </w:r>
    </w:p>
    <w:p w14:paraId="5CC70173" w14:textId="77777777" w:rsidR="00570587" w:rsidRDefault="00570587" w:rsidP="00570587">
      <w:pPr>
        <w:pStyle w:val="StandardWeb"/>
      </w:pPr>
      <w:r>
        <w:t>7. Denn wird der Tod vertilget gar,</w:t>
      </w:r>
      <w:r>
        <w:br/>
        <w:t>Kein Leich wird mehr sein noch kein Bahr.</w:t>
      </w:r>
      <w:r>
        <w:br/>
        <w:t xml:space="preserve">Denn </w:t>
      </w:r>
      <w:proofErr w:type="spellStart"/>
      <w:r>
        <w:t>werd</w:t>
      </w:r>
      <w:proofErr w:type="spellEnd"/>
      <w:r>
        <w:t xml:space="preserve"> wir all vom Tod </w:t>
      </w:r>
      <w:proofErr w:type="spellStart"/>
      <w:r>
        <w:t>aufstehn</w:t>
      </w:r>
      <w:proofErr w:type="spellEnd"/>
      <w:r>
        <w:t>,</w:t>
      </w:r>
      <w:r>
        <w:br/>
        <w:t xml:space="preserve">Und lebend aus den Gräbern </w:t>
      </w:r>
      <w:proofErr w:type="spellStart"/>
      <w:r>
        <w:t>gehn</w:t>
      </w:r>
      <w:proofErr w:type="spellEnd"/>
      <w:r>
        <w:t xml:space="preserve">. </w:t>
      </w:r>
    </w:p>
    <w:p w14:paraId="598F73D0" w14:textId="77777777" w:rsidR="00570587" w:rsidRDefault="00570587" w:rsidP="00570587">
      <w:pPr>
        <w:pStyle w:val="StandardWeb"/>
      </w:pPr>
      <w:r>
        <w:t xml:space="preserve">8. In solcher Form und gleicher </w:t>
      </w:r>
      <w:proofErr w:type="spellStart"/>
      <w:r>
        <w:t>Gstalt</w:t>
      </w:r>
      <w:proofErr w:type="spellEnd"/>
      <w:r>
        <w:t>,</w:t>
      </w:r>
      <w:r>
        <w:br/>
        <w:t xml:space="preserve">Wie Christ </w:t>
      </w:r>
      <w:proofErr w:type="spellStart"/>
      <w:r>
        <w:t>erstund</w:t>
      </w:r>
      <w:proofErr w:type="spellEnd"/>
      <w:r>
        <w:t xml:space="preserve"> durch eigne </w:t>
      </w:r>
      <w:proofErr w:type="spellStart"/>
      <w:r>
        <w:t>Gwalt</w:t>
      </w:r>
      <w:proofErr w:type="spellEnd"/>
      <w:r>
        <w:t>,</w:t>
      </w:r>
      <w:r>
        <w:br/>
        <w:t>So werden wir auch durch sein Kraft</w:t>
      </w:r>
      <w:r>
        <w:br/>
        <w:t xml:space="preserve">Auch wiederum zum Leben bracht. </w:t>
      </w:r>
    </w:p>
    <w:p w14:paraId="6F5AE700" w14:textId="77777777" w:rsidR="00570587" w:rsidRDefault="00570587" w:rsidP="00570587">
      <w:pPr>
        <w:pStyle w:val="StandardWeb"/>
      </w:pPr>
      <w:r>
        <w:t>9. Was hilft sein Würgen denn den Tod?</w:t>
      </w:r>
      <w:r>
        <w:br/>
        <w:t>Er wird doch Jedermann ein Spott</w:t>
      </w:r>
      <w:r>
        <w:br/>
        <w:t>Sein an demselben großen Tag.</w:t>
      </w:r>
      <w:r>
        <w:br/>
        <w:t xml:space="preserve">Keim Christen er nicht schaden mag. </w:t>
      </w:r>
    </w:p>
    <w:p w14:paraId="0D5CCF2F" w14:textId="77777777" w:rsidR="00570587" w:rsidRDefault="00570587" w:rsidP="00570587">
      <w:pPr>
        <w:pStyle w:val="StandardWeb"/>
      </w:pPr>
      <w:r>
        <w:t xml:space="preserve">10. Er sei so </w:t>
      </w:r>
      <w:proofErr w:type="spellStart"/>
      <w:r>
        <w:t>gräßlich</w:t>
      </w:r>
      <w:proofErr w:type="spellEnd"/>
      <w:r>
        <w:t xml:space="preserve"> als er </w:t>
      </w:r>
      <w:proofErr w:type="spellStart"/>
      <w:r>
        <w:t>woll</w:t>
      </w:r>
      <w:proofErr w:type="spellEnd"/>
      <w:r>
        <w:t>,</w:t>
      </w:r>
      <w:r>
        <w:br/>
        <w:t>Doch länger er nicht herrschen soll,</w:t>
      </w:r>
      <w:r>
        <w:br/>
        <w:t>Denn bis kommen wird Christ der Herr;-</w:t>
      </w:r>
      <w:r>
        <w:br/>
        <w:t xml:space="preserve">Der wird ihm nehmen Harnisch und Wehr. </w:t>
      </w:r>
    </w:p>
    <w:p w14:paraId="3C84EC01" w14:textId="77777777" w:rsidR="00570587" w:rsidRDefault="00570587" w:rsidP="00570587">
      <w:pPr>
        <w:pStyle w:val="StandardWeb"/>
      </w:pPr>
      <w:r>
        <w:t xml:space="preserve">11. Denn kommt ein </w:t>
      </w:r>
      <w:proofErr w:type="spellStart"/>
      <w:r>
        <w:t>Stärkrer</w:t>
      </w:r>
      <w:proofErr w:type="spellEnd"/>
      <w:r>
        <w:t xml:space="preserve"> über ihn,</w:t>
      </w:r>
      <w:r>
        <w:br/>
        <w:t>Der wird sein Raub ihm nehmen hin,</w:t>
      </w:r>
      <w:r>
        <w:br/>
        <w:t>Sein Stachel, Spieß, sein Bogen und Seng.</w:t>
      </w:r>
      <w:r>
        <w:br/>
        <w:t xml:space="preserve">Gelt, ob ihn der wird helfen </w:t>
      </w:r>
      <w:proofErr w:type="spellStart"/>
      <w:r>
        <w:t>eing</w:t>
      </w:r>
      <w:proofErr w:type="spellEnd"/>
      <w:r>
        <w:t>.</w:t>
      </w:r>
    </w:p>
    <w:p w14:paraId="525EC977" w14:textId="77777777" w:rsidR="00570587" w:rsidRDefault="00570587" w:rsidP="00570587">
      <w:pPr>
        <w:pStyle w:val="StandardWeb"/>
      </w:pPr>
      <w:r>
        <w:t xml:space="preserve">12. Drum lasst uns, o ihr </w:t>
      </w:r>
      <w:proofErr w:type="spellStart"/>
      <w:r>
        <w:t>Christenleut</w:t>
      </w:r>
      <w:proofErr w:type="spellEnd"/>
      <w:r>
        <w:t>,</w:t>
      </w:r>
      <w:r>
        <w:br/>
      </w:r>
      <w:proofErr w:type="spellStart"/>
      <w:r>
        <w:t>Solchs</w:t>
      </w:r>
      <w:proofErr w:type="spellEnd"/>
      <w:r>
        <w:t xml:space="preserve"> wohl bedenken allezeit,</w:t>
      </w:r>
      <w:r>
        <w:br/>
        <w:t>Auf dass wir sein beherzt und keck,</w:t>
      </w:r>
      <w:r>
        <w:br/>
        <w:t>Damit der Tod uns nicht erschreck,</w:t>
      </w:r>
    </w:p>
    <w:p w14:paraId="1963B1AD" w14:textId="77777777" w:rsidR="00570587" w:rsidRDefault="00570587" w:rsidP="00570587">
      <w:pPr>
        <w:pStyle w:val="StandardWeb"/>
      </w:pPr>
      <w:r>
        <w:t>13. Gleichwie er allen Heiden tut;</w:t>
      </w:r>
      <w:r>
        <w:br/>
        <w:t>Denn er nimmt all ihr Freud und Mut,</w:t>
      </w:r>
      <w:r>
        <w:br/>
        <w:t xml:space="preserve">Drum dass sie gar kein Hoffnung </w:t>
      </w:r>
      <w:proofErr w:type="spellStart"/>
      <w:r>
        <w:t>han</w:t>
      </w:r>
      <w:proofErr w:type="spellEnd"/>
      <w:r>
        <w:t>,</w:t>
      </w:r>
      <w:r>
        <w:br/>
        <w:t xml:space="preserve">Dass sie vom Tod </w:t>
      </w:r>
      <w:proofErr w:type="spellStart"/>
      <w:r>
        <w:t>solln</w:t>
      </w:r>
      <w:proofErr w:type="spellEnd"/>
      <w:r>
        <w:t xml:space="preserve"> </w:t>
      </w:r>
      <w:proofErr w:type="spellStart"/>
      <w:r>
        <w:t>wiedr</w:t>
      </w:r>
      <w:proofErr w:type="spellEnd"/>
      <w:r>
        <w:t xml:space="preserve"> </w:t>
      </w:r>
      <w:proofErr w:type="spellStart"/>
      <w:r>
        <w:t>aufstan</w:t>
      </w:r>
      <w:proofErr w:type="spellEnd"/>
      <w:r>
        <w:t>.</w:t>
      </w:r>
    </w:p>
    <w:p w14:paraId="20A3EC5A" w14:textId="77777777" w:rsidR="00570587" w:rsidRDefault="00570587" w:rsidP="00570587">
      <w:pPr>
        <w:pStyle w:val="StandardWeb"/>
      </w:pPr>
      <w:r>
        <w:t>14. Lasst uns nicht werden ihnen gleich,</w:t>
      </w:r>
      <w:r>
        <w:br/>
        <w:t>Und so bekümmern um ein Leich,</w:t>
      </w:r>
      <w:r>
        <w:br/>
        <w:t>Dass, wenn Eins stirbt aus unsrem Haus,</w:t>
      </w:r>
      <w:r>
        <w:br/>
        <w:t>Wir denken: nu ists mit ihm aus.</w:t>
      </w:r>
    </w:p>
    <w:p w14:paraId="4BAEFC81" w14:textId="77777777" w:rsidR="00570587" w:rsidRDefault="00570587" w:rsidP="00570587">
      <w:pPr>
        <w:pStyle w:val="StandardWeb"/>
      </w:pPr>
      <w:r>
        <w:t xml:space="preserve">15. Wir </w:t>
      </w:r>
      <w:proofErr w:type="spellStart"/>
      <w:r>
        <w:t>wolln</w:t>
      </w:r>
      <w:proofErr w:type="spellEnd"/>
      <w:r>
        <w:t xml:space="preserve"> dort sehen unser Freund,</w:t>
      </w:r>
      <w:r>
        <w:br/>
        <w:t>Die in dem Herrn entschlafen sind,</w:t>
      </w:r>
      <w:r>
        <w:br/>
        <w:t xml:space="preserve">Herrlich in aller Freud und </w:t>
      </w:r>
      <w:proofErr w:type="spellStart"/>
      <w:r>
        <w:t>Wonn</w:t>
      </w:r>
      <w:proofErr w:type="spellEnd"/>
      <w:r>
        <w:br/>
        <w:t xml:space="preserve">Leuchten gleichwie die helle Sonn. </w:t>
      </w:r>
    </w:p>
    <w:p w14:paraId="1319C977" w14:textId="77777777" w:rsidR="00570587" w:rsidRDefault="00570587" w:rsidP="00570587">
      <w:pPr>
        <w:pStyle w:val="StandardWeb"/>
      </w:pPr>
      <w:r>
        <w:t>16. Dort werden alle Kinderlein,</w:t>
      </w:r>
      <w:r>
        <w:br/>
        <w:t xml:space="preserve">Die auf Christum </w:t>
      </w:r>
      <w:proofErr w:type="spellStart"/>
      <w:r>
        <w:t>getaufet</w:t>
      </w:r>
      <w:proofErr w:type="spellEnd"/>
      <w:r>
        <w:t xml:space="preserve"> sein,</w:t>
      </w:r>
      <w:r>
        <w:br/>
        <w:t>Ihr Eltern sehen in Gottes Reich,</w:t>
      </w:r>
      <w:r>
        <w:br/>
        <w:t xml:space="preserve">Und sein den lieben Engeln gleich. </w:t>
      </w:r>
    </w:p>
    <w:p w14:paraId="5F52A395" w14:textId="77777777" w:rsidR="00570587" w:rsidRDefault="00570587" w:rsidP="00570587">
      <w:pPr>
        <w:pStyle w:val="StandardWeb"/>
      </w:pPr>
      <w:r>
        <w:t>17. Auch wird ein Vater seine Kind,</w:t>
      </w:r>
      <w:r>
        <w:br/>
        <w:t>So in Gotts Furcht erzogen sind,</w:t>
      </w:r>
      <w:r>
        <w:br/>
        <w:t>Mit Freuden sehen immerdar.</w:t>
      </w:r>
      <w:r>
        <w:br/>
        <w:t xml:space="preserve">Bei Christo und der Engel Schaar. </w:t>
      </w:r>
    </w:p>
    <w:p w14:paraId="005A84AB" w14:textId="77777777" w:rsidR="00570587" w:rsidRDefault="00570587" w:rsidP="00570587">
      <w:pPr>
        <w:pStyle w:val="StandardWeb"/>
      </w:pPr>
      <w:r>
        <w:t>18. Drum bitt wir dich, Herr Jesu Christ,</w:t>
      </w:r>
      <w:r>
        <w:br/>
        <w:t xml:space="preserve">Wenn unser </w:t>
      </w:r>
      <w:proofErr w:type="spellStart"/>
      <w:r>
        <w:t>Stündlin</w:t>
      </w:r>
      <w:proofErr w:type="spellEnd"/>
      <w:r>
        <w:t xml:space="preserve"> kommen ist,</w:t>
      </w:r>
      <w:r>
        <w:br/>
        <w:t>Lass uns in deiner Zuversicht</w:t>
      </w:r>
      <w:r>
        <w:br/>
        <w:t>Hinfahren, und verzagen nicht</w:t>
      </w:r>
    </w:p>
    <w:p w14:paraId="2BA03910" w14:textId="77777777" w:rsidR="00570587" w:rsidRDefault="00570587" w:rsidP="00570587">
      <w:pPr>
        <w:pStyle w:val="StandardWeb"/>
      </w:pPr>
      <w:r>
        <w:t xml:space="preserve">19. Für Höllenangst, für </w:t>
      </w:r>
      <w:proofErr w:type="spellStart"/>
      <w:r>
        <w:t>Sünd</w:t>
      </w:r>
      <w:proofErr w:type="spellEnd"/>
      <w:r>
        <w:t xml:space="preserve"> und Tod.</w:t>
      </w:r>
      <w:r>
        <w:br/>
        <w:t>Dein Osterbild in letzter Not</w:t>
      </w:r>
      <w:r>
        <w:br/>
        <w:t>Uns scheinen lass ins Herz und Sinn,</w:t>
      </w:r>
      <w:r>
        <w:br/>
        <w:t xml:space="preserve">Auf dass wir fröhlich </w:t>
      </w:r>
      <w:proofErr w:type="spellStart"/>
      <w:r>
        <w:t>fahrn</w:t>
      </w:r>
      <w:proofErr w:type="spellEnd"/>
      <w:r>
        <w:t xml:space="preserve"> von </w:t>
      </w:r>
      <w:proofErr w:type="spellStart"/>
      <w:r>
        <w:t>hinn</w:t>
      </w:r>
      <w:proofErr w:type="spellEnd"/>
      <w:r>
        <w:t>.</w:t>
      </w:r>
    </w:p>
    <w:p w14:paraId="3CB9E358" w14:textId="77777777" w:rsidR="00570587" w:rsidRDefault="00570587" w:rsidP="00570587">
      <w:pPr>
        <w:pStyle w:val="StandardWeb"/>
      </w:pPr>
      <w:r>
        <w:t>20. Denn du doch überwunden hast</w:t>
      </w:r>
      <w:r>
        <w:br/>
        <w:t>Tod, Teufel, Höll und Sündenlast.</w:t>
      </w:r>
      <w:r>
        <w:br/>
        <w:t>Dass uns der keines schaden wird.</w:t>
      </w:r>
      <w:r>
        <w:br/>
        <w:t xml:space="preserve">Du bist ja unser treuer Hirt, </w:t>
      </w:r>
    </w:p>
    <w:p w14:paraId="4253889A" w14:textId="2A4801F0" w:rsidR="00570587" w:rsidRDefault="00570587" w:rsidP="00570587">
      <w:pPr>
        <w:pStyle w:val="StandardWeb"/>
      </w:pPr>
      <w:r>
        <w:t>21. Der für sein Schaf das Leben gab;</w:t>
      </w:r>
      <w:r>
        <w:br/>
        <w:t xml:space="preserve">Darum du Tod bist, gar </w:t>
      </w:r>
      <w:proofErr w:type="spellStart"/>
      <w:r>
        <w:t>schabab</w:t>
      </w:r>
      <w:proofErr w:type="spellEnd"/>
      <w:r w:rsidR="005D31D6">
        <w:rPr>
          <w:rStyle w:val="Funotenzeichen"/>
        </w:rPr>
        <w:footnoteReference w:id="2"/>
      </w:r>
      <w:r>
        <w:t>;</w:t>
      </w:r>
      <w:r>
        <w:br/>
        <w:t>Denn sterben wir, so sterben wir ihm,</w:t>
      </w:r>
      <w:r>
        <w:br/>
        <w:t xml:space="preserve">Und bist du, Tod, nur unser </w:t>
      </w:r>
      <w:proofErr w:type="spellStart"/>
      <w:r>
        <w:t>Gwinn</w:t>
      </w:r>
      <w:proofErr w:type="spellEnd"/>
      <w:r>
        <w:t xml:space="preserve">. </w:t>
      </w:r>
    </w:p>
    <w:p w14:paraId="19AC496D" w14:textId="77777777" w:rsidR="00570587" w:rsidRDefault="00570587" w:rsidP="00570587">
      <w:pPr>
        <w:pStyle w:val="StandardWeb"/>
      </w:pPr>
      <w:r>
        <w:t xml:space="preserve">22. Ein </w:t>
      </w:r>
      <w:proofErr w:type="spellStart"/>
      <w:r>
        <w:t>bessers</w:t>
      </w:r>
      <w:proofErr w:type="spellEnd"/>
      <w:r>
        <w:t xml:space="preserve"> Leben ist uns bereit,</w:t>
      </w:r>
      <w:r>
        <w:br/>
        <w:t xml:space="preserve">Darein Herr Christe uns </w:t>
      </w:r>
      <w:proofErr w:type="spellStart"/>
      <w:r>
        <w:t>geleit</w:t>
      </w:r>
      <w:proofErr w:type="spellEnd"/>
      <w:r>
        <w:t>,</w:t>
      </w:r>
      <w:r>
        <w:br/>
        <w:t xml:space="preserve">Auf dass wir durch ein </w:t>
      </w:r>
      <w:proofErr w:type="spellStart"/>
      <w:r>
        <w:t>seligs</w:t>
      </w:r>
      <w:proofErr w:type="spellEnd"/>
      <w:r>
        <w:t xml:space="preserve"> End</w:t>
      </w:r>
      <w:r>
        <w:br/>
        <w:t xml:space="preserve">Zu dir kommen aus dem Elend. </w:t>
      </w:r>
    </w:p>
    <w:p w14:paraId="01898709" w14:textId="77777777" w:rsidR="00570587" w:rsidRDefault="00570587" w:rsidP="00570587">
      <w:pPr>
        <w:pStyle w:val="StandardWeb"/>
      </w:pPr>
      <w:r>
        <w:t>Amen.</w:t>
      </w:r>
    </w:p>
    <w:p w14:paraId="0D4FFDFB" w14:textId="77777777" w:rsidR="00106E59" w:rsidRDefault="00106E59" w:rsidP="00106E59">
      <w:pPr>
        <w:pStyle w:val="berschrift1"/>
      </w:pPr>
      <w:r>
        <w:t xml:space="preserve">Die helle Sonn </w:t>
      </w:r>
      <w:proofErr w:type="spellStart"/>
      <w:r>
        <w:t>leucht</w:t>
      </w:r>
      <w:proofErr w:type="spellEnd"/>
      <w:r>
        <w:t xml:space="preserve"> </w:t>
      </w:r>
      <w:proofErr w:type="spellStart"/>
      <w:r>
        <w:t>jtzt</w:t>
      </w:r>
      <w:proofErr w:type="spellEnd"/>
      <w:r>
        <w:t xml:space="preserve"> herfür </w:t>
      </w:r>
    </w:p>
    <w:p w14:paraId="50CF2B92" w14:textId="77777777" w:rsidR="00106E59" w:rsidRPr="00106E59" w:rsidRDefault="00106E59" w:rsidP="00106E59">
      <w:pPr>
        <w:rPr>
          <w:b/>
          <w:sz w:val="48"/>
          <w:szCs w:val="48"/>
          <w:lang w:eastAsia="de-DE"/>
        </w:rPr>
      </w:pPr>
      <w:r w:rsidRPr="00106E59">
        <w:rPr>
          <w:b/>
        </w:rPr>
        <w:t xml:space="preserve">Der Morgen </w:t>
      </w:r>
      <w:proofErr w:type="spellStart"/>
      <w:r w:rsidRPr="00106E59">
        <w:rPr>
          <w:b/>
        </w:rPr>
        <w:t>segen</w:t>
      </w:r>
      <w:proofErr w:type="spellEnd"/>
      <w:r w:rsidRPr="00106E59">
        <w:rPr>
          <w:b/>
        </w:rPr>
        <w:t>,</w:t>
      </w:r>
    </w:p>
    <w:p w14:paraId="36C77261" w14:textId="77777777" w:rsidR="00106E59" w:rsidRPr="00106E59" w:rsidRDefault="00106E59" w:rsidP="00106E59">
      <w:pPr>
        <w:pStyle w:val="StandardWeb"/>
        <w:rPr>
          <w:i/>
        </w:rPr>
      </w:pPr>
      <w:r w:rsidRPr="00106E59">
        <w:rPr>
          <w:i/>
        </w:rPr>
        <w:t xml:space="preserve">Im </w:t>
      </w:r>
      <w:proofErr w:type="spellStart"/>
      <w:r w:rsidRPr="00106E59">
        <w:rPr>
          <w:i/>
        </w:rPr>
        <w:t>thon</w:t>
      </w:r>
      <w:proofErr w:type="spellEnd"/>
      <w:r w:rsidRPr="00106E59">
        <w:rPr>
          <w:i/>
        </w:rPr>
        <w:t>, Wo Gott nicht gibt zum haus etc.</w:t>
      </w:r>
    </w:p>
    <w:p w14:paraId="1C7BD420" w14:textId="77777777" w:rsidR="00106E59" w:rsidRDefault="00106E59" w:rsidP="00106E59">
      <w:pPr>
        <w:pStyle w:val="StandardWeb"/>
      </w:pPr>
      <w:r>
        <w:t xml:space="preserve">1. Die helle Sonn </w:t>
      </w:r>
      <w:proofErr w:type="spellStart"/>
      <w:r>
        <w:t>leucht</w:t>
      </w:r>
      <w:proofErr w:type="spellEnd"/>
      <w:r>
        <w:t xml:space="preserve"> </w:t>
      </w:r>
      <w:proofErr w:type="spellStart"/>
      <w:r>
        <w:t>jtzt</w:t>
      </w:r>
      <w:proofErr w:type="spellEnd"/>
      <w:r>
        <w:t xml:space="preserve"> herfür,</w:t>
      </w:r>
      <w:r>
        <w:br/>
        <w:t xml:space="preserve">Frölich vom schlaff </w:t>
      </w:r>
      <w:proofErr w:type="spellStart"/>
      <w:r>
        <w:t>auffstehen</w:t>
      </w:r>
      <w:proofErr w:type="spellEnd"/>
      <w:r>
        <w:t xml:space="preserve"> wir,</w:t>
      </w:r>
      <w:r>
        <w:br/>
        <w:t xml:space="preserve">Gott lob, der </w:t>
      </w:r>
      <w:proofErr w:type="spellStart"/>
      <w:r>
        <w:t>vns</w:t>
      </w:r>
      <w:proofErr w:type="spellEnd"/>
      <w:r>
        <w:t xml:space="preserve"> heint diese </w:t>
      </w:r>
      <w:proofErr w:type="spellStart"/>
      <w:r>
        <w:t>nacht</w:t>
      </w:r>
      <w:proofErr w:type="spellEnd"/>
      <w:r>
        <w:br/>
      </w:r>
      <w:proofErr w:type="spellStart"/>
      <w:r>
        <w:t>Behüt</w:t>
      </w:r>
      <w:proofErr w:type="spellEnd"/>
      <w:r>
        <w:t xml:space="preserve"> hat </w:t>
      </w:r>
      <w:proofErr w:type="spellStart"/>
      <w:r>
        <w:t>fur</w:t>
      </w:r>
      <w:proofErr w:type="spellEnd"/>
      <w:r>
        <w:t xml:space="preserve"> des </w:t>
      </w:r>
      <w:proofErr w:type="spellStart"/>
      <w:r>
        <w:t>Teuffels</w:t>
      </w:r>
      <w:proofErr w:type="spellEnd"/>
      <w:r>
        <w:t xml:space="preserve"> macht.</w:t>
      </w:r>
    </w:p>
    <w:p w14:paraId="55857DC8" w14:textId="77777777" w:rsidR="00106E59" w:rsidRDefault="00106E59" w:rsidP="00106E59">
      <w:pPr>
        <w:pStyle w:val="StandardWeb"/>
      </w:pPr>
      <w:r>
        <w:t xml:space="preserve">2. Herr Christ, den tag </w:t>
      </w:r>
      <w:proofErr w:type="spellStart"/>
      <w:r>
        <w:t>vns</w:t>
      </w:r>
      <w:proofErr w:type="spellEnd"/>
      <w:r>
        <w:t xml:space="preserve"> auch </w:t>
      </w:r>
      <w:proofErr w:type="spellStart"/>
      <w:r>
        <w:t>behüt</w:t>
      </w:r>
      <w:proofErr w:type="spellEnd"/>
      <w:r>
        <w:br/>
        <w:t xml:space="preserve">Für </w:t>
      </w:r>
      <w:proofErr w:type="spellStart"/>
      <w:r>
        <w:t>sünd</w:t>
      </w:r>
      <w:proofErr w:type="spellEnd"/>
      <w:r>
        <w:t xml:space="preserve"> </w:t>
      </w:r>
      <w:proofErr w:type="spellStart"/>
      <w:r>
        <w:t>vnd</w:t>
      </w:r>
      <w:proofErr w:type="spellEnd"/>
      <w:r>
        <w:t xml:space="preserve"> </w:t>
      </w:r>
      <w:proofErr w:type="spellStart"/>
      <w:r>
        <w:t>schand</w:t>
      </w:r>
      <w:proofErr w:type="spellEnd"/>
      <w:r>
        <w:t xml:space="preserve"> durch deine </w:t>
      </w:r>
      <w:proofErr w:type="spellStart"/>
      <w:r>
        <w:t>güt</w:t>
      </w:r>
      <w:proofErr w:type="spellEnd"/>
      <w:r>
        <w:t>,</w:t>
      </w:r>
      <w:r>
        <w:br/>
        <w:t>Las deine lieben Engelein</w:t>
      </w:r>
      <w:r>
        <w:br/>
      </w:r>
      <w:proofErr w:type="spellStart"/>
      <w:r>
        <w:t>Vnser</w:t>
      </w:r>
      <w:proofErr w:type="spellEnd"/>
      <w:r>
        <w:t xml:space="preserve"> </w:t>
      </w:r>
      <w:proofErr w:type="spellStart"/>
      <w:r>
        <w:t>hüter</w:t>
      </w:r>
      <w:proofErr w:type="spellEnd"/>
      <w:r>
        <w:t xml:space="preserve"> </w:t>
      </w:r>
      <w:proofErr w:type="spellStart"/>
      <w:r>
        <w:t>vnd</w:t>
      </w:r>
      <w:proofErr w:type="spellEnd"/>
      <w:r>
        <w:t xml:space="preserve"> </w:t>
      </w:r>
      <w:proofErr w:type="spellStart"/>
      <w:r>
        <w:t>wechter</w:t>
      </w:r>
      <w:proofErr w:type="spellEnd"/>
      <w:r>
        <w:t xml:space="preserve"> sein,</w:t>
      </w:r>
    </w:p>
    <w:p w14:paraId="7D37374C" w14:textId="77777777" w:rsidR="00106E59" w:rsidRDefault="00106E59" w:rsidP="00106E59">
      <w:pPr>
        <w:pStyle w:val="StandardWeb"/>
      </w:pPr>
      <w:r>
        <w:t xml:space="preserve">3. Das </w:t>
      </w:r>
      <w:proofErr w:type="spellStart"/>
      <w:r>
        <w:t>vnser</w:t>
      </w:r>
      <w:proofErr w:type="spellEnd"/>
      <w:r>
        <w:t xml:space="preserve"> </w:t>
      </w:r>
      <w:proofErr w:type="spellStart"/>
      <w:r>
        <w:t>hertz</w:t>
      </w:r>
      <w:proofErr w:type="spellEnd"/>
      <w:r>
        <w:t xml:space="preserve"> in </w:t>
      </w:r>
      <w:proofErr w:type="spellStart"/>
      <w:r>
        <w:t>ghorsam</w:t>
      </w:r>
      <w:proofErr w:type="spellEnd"/>
      <w:r>
        <w:t xml:space="preserve"> leb,</w:t>
      </w:r>
      <w:r>
        <w:br/>
      </w:r>
      <w:proofErr w:type="spellStart"/>
      <w:r>
        <w:t>Deim</w:t>
      </w:r>
      <w:proofErr w:type="spellEnd"/>
      <w:r>
        <w:t xml:space="preserve"> </w:t>
      </w:r>
      <w:proofErr w:type="spellStart"/>
      <w:r>
        <w:t>wort</w:t>
      </w:r>
      <w:proofErr w:type="spellEnd"/>
      <w:r>
        <w:t xml:space="preserve"> </w:t>
      </w:r>
      <w:proofErr w:type="spellStart"/>
      <w:r>
        <w:t>vnd</w:t>
      </w:r>
      <w:proofErr w:type="spellEnd"/>
      <w:r>
        <w:t xml:space="preserve"> </w:t>
      </w:r>
      <w:proofErr w:type="spellStart"/>
      <w:r>
        <w:t>wiln</w:t>
      </w:r>
      <w:proofErr w:type="spellEnd"/>
      <w:r>
        <w:t xml:space="preserve"> nicht widerstreb,</w:t>
      </w:r>
      <w:r>
        <w:br/>
        <w:t xml:space="preserve">Das wir dich stets für </w:t>
      </w:r>
      <w:proofErr w:type="spellStart"/>
      <w:r>
        <w:t>augen</w:t>
      </w:r>
      <w:proofErr w:type="spellEnd"/>
      <w:r>
        <w:t xml:space="preserve"> </w:t>
      </w:r>
      <w:proofErr w:type="spellStart"/>
      <w:r>
        <w:t>han</w:t>
      </w:r>
      <w:proofErr w:type="spellEnd"/>
      <w:r>
        <w:br/>
        <w:t>In allem, was wir heben an.</w:t>
      </w:r>
    </w:p>
    <w:p w14:paraId="4A51500D" w14:textId="77777777" w:rsidR="00106E59" w:rsidRDefault="00106E59" w:rsidP="00106E59">
      <w:pPr>
        <w:pStyle w:val="StandardWeb"/>
      </w:pPr>
      <w:r>
        <w:t xml:space="preserve">4. Las </w:t>
      </w:r>
      <w:proofErr w:type="spellStart"/>
      <w:r>
        <w:t>vnser</w:t>
      </w:r>
      <w:proofErr w:type="spellEnd"/>
      <w:r>
        <w:t xml:space="preserve"> </w:t>
      </w:r>
      <w:proofErr w:type="spellStart"/>
      <w:r>
        <w:t>werck</w:t>
      </w:r>
      <w:proofErr w:type="spellEnd"/>
      <w:r>
        <w:t xml:space="preserve"> geraten </w:t>
      </w:r>
      <w:proofErr w:type="spellStart"/>
      <w:r>
        <w:t>wol</w:t>
      </w:r>
      <w:proofErr w:type="spellEnd"/>
      <w:r>
        <w:t>,</w:t>
      </w:r>
      <w:r>
        <w:br/>
        <w:t xml:space="preserve">Was ein jeder ausrichten </w:t>
      </w:r>
      <w:proofErr w:type="spellStart"/>
      <w:r>
        <w:t>sol</w:t>
      </w:r>
      <w:proofErr w:type="spellEnd"/>
      <w:r>
        <w:t>,</w:t>
      </w:r>
      <w:r>
        <w:br/>
        <w:t xml:space="preserve">Das </w:t>
      </w:r>
      <w:proofErr w:type="spellStart"/>
      <w:r>
        <w:t>vnser</w:t>
      </w:r>
      <w:proofErr w:type="spellEnd"/>
      <w:r>
        <w:t xml:space="preserve"> </w:t>
      </w:r>
      <w:proofErr w:type="spellStart"/>
      <w:r>
        <w:t>arbeit</w:t>
      </w:r>
      <w:proofErr w:type="spellEnd"/>
      <w:r>
        <w:t xml:space="preserve">, müh </w:t>
      </w:r>
      <w:proofErr w:type="spellStart"/>
      <w:r>
        <w:t>vnd</w:t>
      </w:r>
      <w:proofErr w:type="spellEnd"/>
      <w:r>
        <w:t xml:space="preserve"> </w:t>
      </w:r>
      <w:proofErr w:type="spellStart"/>
      <w:r>
        <w:t>vleis</w:t>
      </w:r>
      <w:proofErr w:type="spellEnd"/>
      <w:r>
        <w:br/>
        <w:t xml:space="preserve">Gereich zu </w:t>
      </w:r>
      <w:proofErr w:type="spellStart"/>
      <w:r>
        <w:t>deim</w:t>
      </w:r>
      <w:proofErr w:type="spellEnd"/>
      <w:r>
        <w:t xml:space="preserve"> lob, ehr </w:t>
      </w:r>
      <w:proofErr w:type="spellStart"/>
      <w:r>
        <w:t>vnd</w:t>
      </w:r>
      <w:proofErr w:type="spellEnd"/>
      <w:r>
        <w:t xml:space="preserve"> preis.</w:t>
      </w:r>
    </w:p>
    <w:p w14:paraId="2C78DCDD" w14:textId="77777777" w:rsidR="00106E59" w:rsidRDefault="00106E59" w:rsidP="00106E59">
      <w:pPr>
        <w:pStyle w:val="StandardWeb"/>
      </w:pPr>
      <w:r>
        <w:t>AMEN.</w:t>
      </w:r>
    </w:p>
    <w:p w14:paraId="5B660586" w14:textId="36EF4DBC" w:rsidR="005D31D6" w:rsidRDefault="005D31D6" w:rsidP="005D31D6">
      <w:pPr>
        <w:pStyle w:val="berschrift1"/>
      </w:pPr>
      <w:r>
        <w:t xml:space="preserve">Die helle Sonn </w:t>
      </w:r>
      <w:proofErr w:type="spellStart"/>
      <w:r>
        <w:t>leucht</w:t>
      </w:r>
      <w:proofErr w:type="spellEnd"/>
      <w:r>
        <w:t xml:space="preserve"> jetzt Herfür</w:t>
      </w:r>
      <w:r w:rsidR="00106E59">
        <w:t xml:space="preserve"> (modernisiert)</w:t>
      </w:r>
    </w:p>
    <w:p w14:paraId="73EEBE04" w14:textId="77777777" w:rsidR="005D31D6" w:rsidRPr="005D31D6" w:rsidRDefault="005D31D6" w:rsidP="005D31D6">
      <w:pPr>
        <w:rPr>
          <w:b/>
        </w:rPr>
      </w:pPr>
      <w:r w:rsidRPr="005D31D6">
        <w:rPr>
          <w:b/>
        </w:rPr>
        <w:t xml:space="preserve">Der Morgensegen. Im Ton: Wo Gott nicht gibt zum Haus </w:t>
      </w:r>
      <w:proofErr w:type="spellStart"/>
      <w:r w:rsidRPr="005D31D6">
        <w:rPr>
          <w:b/>
        </w:rPr>
        <w:t>rc</w:t>
      </w:r>
      <w:proofErr w:type="spellEnd"/>
      <w:r w:rsidRPr="005D31D6">
        <w:rPr>
          <w:b/>
        </w:rPr>
        <w:t xml:space="preserve">. </w:t>
      </w:r>
    </w:p>
    <w:p w14:paraId="28FCA594" w14:textId="4F63415A" w:rsidR="005D31D6" w:rsidRDefault="005D31D6" w:rsidP="005D31D6">
      <w:pPr>
        <w:pStyle w:val="StandardWeb"/>
      </w:pPr>
      <w:r>
        <w:t xml:space="preserve">Die helle Sonn </w:t>
      </w:r>
      <w:proofErr w:type="spellStart"/>
      <w:r>
        <w:t>leucht</w:t>
      </w:r>
      <w:proofErr w:type="spellEnd"/>
      <w:r>
        <w:t xml:space="preserve"> jetzt </w:t>
      </w:r>
      <w:r w:rsidR="00106E59">
        <w:t>h</w:t>
      </w:r>
      <w:r>
        <w:t>erfür,</w:t>
      </w:r>
      <w:r>
        <w:br/>
        <w:t>Fröhlich vom Schlaf aufstehen wir.</w:t>
      </w:r>
      <w:r>
        <w:br/>
        <w:t>Gottlob, der uns heint diese Nacht</w:t>
      </w:r>
      <w:r>
        <w:br/>
      </w:r>
      <w:proofErr w:type="spellStart"/>
      <w:r>
        <w:t>Behüt</w:t>
      </w:r>
      <w:proofErr w:type="spellEnd"/>
      <w:r>
        <w:t xml:space="preserve"> hat für des Teufels Macht. </w:t>
      </w:r>
    </w:p>
    <w:p w14:paraId="7F68D7A2" w14:textId="77777777" w:rsidR="005D31D6" w:rsidRDefault="005D31D6" w:rsidP="005D31D6">
      <w:pPr>
        <w:pStyle w:val="StandardWeb"/>
      </w:pPr>
      <w:r>
        <w:t xml:space="preserve">2. Herr Christ, den Tag uns auch </w:t>
      </w:r>
      <w:proofErr w:type="spellStart"/>
      <w:r>
        <w:t>behüt</w:t>
      </w:r>
      <w:proofErr w:type="spellEnd"/>
      <w:r>
        <w:br/>
        <w:t xml:space="preserve">Für </w:t>
      </w:r>
      <w:proofErr w:type="spellStart"/>
      <w:r>
        <w:t>Sünd</w:t>
      </w:r>
      <w:proofErr w:type="spellEnd"/>
      <w:r>
        <w:t xml:space="preserve"> und </w:t>
      </w:r>
      <w:proofErr w:type="spellStart"/>
      <w:r>
        <w:t>Schand</w:t>
      </w:r>
      <w:proofErr w:type="spellEnd"/>
      <w:r>
        <w:t xml:space="preserve"> durch deine </w:t>
      </w:r>
      <w:proofErr w:type="spellStart"/>
      <w:r>
        <w:t>Güt</w:t>
      </w:r>
      <w:proofErr w:type="spellEnd"/>
      <w:r>
        <w:t>,</w:t>
      </w:r>
      <w:r>
        <w:br/>
        <w:t>Lass deine lieben Engelein</w:t>
      </w:r>
      <w:r>
        <w:br/>
        <w:t xml:space="preserve">Unser Hüter und Wächter sein; </w:t>
      </w:r>
    </w:p>
    <w:p w14:paraId="74255CE2" w14:textId="77777777" w:rsidR="005D31D6" w:rsidRDefault="005D31D6" w:rsidP="005D31D6">
      <w:pPr>
        <w:pStyle w:val="StandardWeb"/>
      </w:pPr>
      <w:r>
        <w:t xml:space="preserve">3. Dass unser Herz in </w:t>
      </w:r>
      <w:proofErr w:type="spellStart"/>
      <w:r>
        <w:t>Ghorsam</w:t>
      </w:r>
      <w:proofErr w:type="spellEnd"/>
      <w:r>
        <w:t xml:space="preserve"> leb,</w:t>
      </w:r>
      <w:r>
        <w:br/>
      </w:r>
      <w:proofErr w:type="spellStart"/>
      <w:r>
        <w:t>Deim</w:t>
      </w:r>
      <w:proofErr w:type="spellEnd"/>
      <w:r>
        <w:t xml:space="preserve"> Wort und </w:t>
      </w:r>
      <w:proofErr w:type="spellStart"/>
      <w:r>
        <w:t>Willn</w:t>
      </w:r>
      <w:proofErr w:type="spellEnd"/>
      <w:r>
        <w:t xml:space="preserve"> nicht widerstreb,</w:t>
      </w:r>
      <w:r>
        <w:br/>
        <w:t xml:space="preserve">Dass wir dich stets für Augen </w:t>
      </w:r>
      <w:proofErr w:type="spellStart"/>
      <w:r>
        <w:t>han</w:t>
      </w:r>
      <w:proofErr w:type="spellEnd"/>
      <w:r>
        <w:br/>
        <w:t xml:space="preserve">In allem, das wir heben an. </w:t>
      </w:r>
    </w:p>
    <w:p w14:paraId="58692DD4" w14:textId="77777777" w:rsidR="005D31D6" w:rsidRDefault="005D31D6" w:rsidP="005D31D6">
      <w:pPr>
        <w:pStyle w:val="StandardWeb"/>
      </w:pPr>
      <w:r>
        <w:t>4. Lass unser Wert geraten wohl,</w:t>
      </w:r>
      <w:r>
        <w:br/>
        <w:t>Was ein Jeder ausrichten soll,</w:t>
      </w:r>
      <w:r>
        <w:br/>
        <w:t>Dass unser Arbeit, Müh und Fleiß,</w:t>
      </w:r>
      <w:r>
        <w:br/>
        <w:t xml:space="preserve">Gereich zu beim Lob, Ehr und Preis. </w:t>
      </w:r>
    </w:p>
    <w:p w14:paraId="5610153A" w14:textId="77777777" w:rsidR="005D31D6" w:rsidRDefault="005D31D6" w:rsidP="005D31D6">
      <w:pPr>
        <w:pStyle w:val="StandardWeb"/>
      </w:pPr>
      <w:r>
        <w:t>Amen.</w:t>
      </w:r>
    </w:p>
    <w:p w14:paraId="314C7492" w14:textId="77777777" w:rsidR="00106E59" w:rsidRDefault="00106E59" w:rsidP="00106E59">
      <w:pPr>
        <w:pStyle w:val="berschrift1"/>
      </w:pPr>
      <w:r>
        <w:t>Durchs Osterlamm bedeutet ist</w:t>
      </w:r>
    </w:p>
    <w:p w14:paraId="5D20D164" w14:textId="77777777" w:rsidR="00106E59" w:rsidRPr="00106E59" w:rsidRDefault="00106E59" w:rsidP="00106E59">
      <w:pPr>
        <w:rPr>
          <w:b/>
        </w:rPr>
      </w:pPr>
      <w:r w:rsidRPr="00106E59">
        <w:rPr>
          <w:b/>
        </w:rPr>
        <w:t>Das Osterlamm, ein Abbild Christi.</w:t>
      </w:r>
    </w:p>
    <w:p w14:paraId="4F0DC6B0" w14:textId="77777777" w:rsidR="00106E59" w:rsidRDefault="00106E59" w:rsidP="00106E59">
      <w:pPr>
        <w:pStyle w:val="StandardWeb"/>
      </w:pPr>
      <w:r>
        <w:t>Durchs Osterlamm bedeutet ist</w:t>
      </w:r>
      <w:r>
        <w:br/>
        <w:t>Unser Heiland, der Herre Christ.</w:t>
      </w:r>
      <w:r>
        <w:br/>
        <w:t xml:space="preserve">Kein Fehl noch </w:t>
      </w:r>
      <w:proofErr w:type="spellStart"/>
      <w:r>
        <w:t>mangel</w:t>
      </w:r>
      <w:proofErr w:type="spellEnd"/>
      <w:r>
        <w:t xml:space="preserve"> er an ihm hat,</w:t>
      </w:r>
      <w:r>
        <w:br/>
        <w:t xml:space="preserve">Ist schuldig keiner </w:t>
      </w:r>
      <w:proofErr w:type="spellStart"/>
      <w:r>
        <w:t>Missethat</w:t>
      </w:r>
      <w:proofErr w:type="spellEnd"/>
      <w:r>
        <w:t>.</w:t>
      </w:r>
      <w:r>
        <w:br/>
        <w:t xml:space="preserve">Er </w:t>
      </w:r>
      <w:proofErr w:type="spellStart"/>
      <w:r>
        <w:t>wurd</w:t>
      </w:r>
      <w:proofErr w:type="spellEnd"/>
      <w:r>
        <w:t xml:space="preserve"> </w:t>
      </w:r>
      <w:proofErr w:type="spellStart"/>
      <w:r>
        <w:t>verrathen</w:t>
      </w:r>
      <w:proofErr w:type="spellEnd"/>
      <w:r>
        <w:t xml:space="preserve"> in der Nacht,</w:t>
      </w:r>
      <w:r>
        <w:br/>
        <w:t xml:space="preserve">Und für aller Welt </w:t>
      </w:r>
      <w:proofErr w:type="spellStart"/>
      <w:r>
        <w:t>Sünd</w:t>
      </w:r>
      <w:proofErr w:type="spellEnd"/>
      <w:r>
        <w:t xml:space="preserve"> </w:t>
      </w:r>
      <w:proofErr w:type="spellStart"/>
      <w:r>
        <w:t>geschlacht</w:t>
      </w:r>
      <w:proofErr w:type="spellEnd"/>
      <w:r>
        <w:t>.</w:t>
      </w:r>
    </w:p>
    <w:p w14:paraId="5E8C3437" w14:textId="77777777" w:rsidR="00106E59" w:rsidRDefault="00106E59" w:rsidP="00106E59">
      <w:pPr>
        <w:pStyle w:val="StandardWeb"/>
      </w:pPr>
      <w:r>
        <w:t>Sein Blut unser Seelen bestreicht,</w:t>
      </w:r>
      <w:r>
        <w:br/>
        <w:t xml:space="preserve">Tod., </w:t>
      </w:r>
      <w:proofErr w:type="spellStart"/>
      <w:r>
        <w:t>Sünd</w:t>
      </w:r>
      <w:proofErr w:type="spellEnd"/>
      <w:r>
        <w:t>, Höll, Teufel von uns weicht.</w:t>
      </w:r>
      <w:r>
        <w:br/>
        <w:t xml:space="preserve">Für uns in heißer </w:t>
      </w:r>
      <w:proofErr w:type="spellStart"/>
      <w:r>
        <w:t>Liebesflamm</w:t>
      </w:r>
      <w:proofErr w:type="spellEnd"/>
      <w:r>
        <w:br/>
      </w:r>
      <w:proofErr w:type="spellStart"/>
      <w:r>
        <w:t>Wurd</w:t>
      </w:r>
      <w:proofErr w:type="spellEnd"/>
      <w:r>
        <w:t xml:space="preserve"> er </w:t>
      </w:r>
      <w:proofErr w:type="spellStart"/>
      <w:r>
        <w:t>gebratn</w:t>
      </w:r>
      <w:proofErr w:type="spellEnd"/>
      <w:r>
        <w:t xml:space="preserve"> ans Kreuzes Stamm.</w:t>
      </w:r>
      <w:r>
        <w:br/>
        <w:t xml:space="preserve">Was </w:t>
      </w:r>
      <w:proofErr w:type="spellStart"/>
      <w:r>
        <w:t>bedeut</w:t>
      </w:r>
      <w:proofErr w:type="spellEnd"/>
      <w:r>
        <w:t xml:space="preserve"> denn die bittere Salz?</w:t>
      </w:r>
      <w:r>
        <w:br/>
        <w:t xml:space="preserve">Das Kreuz, </w:t>
      </w:r>
      <w:proofErr w:type="spellStart"/>
      <w:r>
        <w:t>wenns</w:t>
      </w:r>
      <w:proofErr w:type="spellEnd"/>
      <w:r>
        <w:t xml:space="preserve"> uns liegt auf dem Hals.</w:t>
      </w:r>
    </w:p>
    <w:p w14:paraId="43BBF97F" w14:textId="77777777" w:rsidR="00106E59" w:rsidRDefault="00106E59" w:rsidP="00106E59">
      <w:pPr>
        <w:pStyle w:val="StandardWeb"/>
      </w:pPr>
      <w:proofErr w:type="spellStart"/>
      <w:r>
        <w:t>Rechtschaffne</w:t>
      </w:r>
      <w:proofErr w:type="spellEnd"/>
      <w:r>
        <w:t xml:space="preserve"> Lehr durch süße Brod</w:t>
      </w:r>
      <w:r>
        <w:br/>
        <w:t xml:space="preserve">Dein Schrift uns </w:t>
      </w:r>
      <w:proofErr w:type="spellStart"/>
      <w:r>
        <w:t>fürgebildet</w:t>
      </w:r>
      <w:proofErr w:type="spellEnd"/>
      <w:r>
        <w:t xml:space="preserve"> hat.</w:t>
      </w:r>
      <w:r>
        <w:br/>
        <w:t>Kein Sauerteig soll sein dabei,</w:t>
      </w:r>
      <w:r>
        <w:br/>
      </w:r>
      <w:proofErr w:type="spellStart"/>
      <w:r>
        <w:t>Daß</w:t>
      </w:r>
      <w:proofErr w:type="spellEnd"/>
      <w:r>
        <w:t xml:space="preserve"> Lehr und Leben heilig sei.</w:t>
      </w:r>
      <w:r>
        <w:br/>
        <w:t xml:space="preserve">Falsche Lehr ist das </w:t>
      </w:r>
      <w:proofErr w:type="spellStart"/>
      <w:r>
        <w:t>gesäurt</w:t>
      </w:r>
      <w:proofErr w:type="spellEnd"/>
      <w:r>
        <w:t xml:space="preserve"> Brod</w:t>
      </w:r>
      <w:r>
        <w:br/>
        <w:t xml:space="preserve">Wer davon </w:t>
      </w:r>
      <w:proofErr w:type="spellStart"/>
      <w:r>
        <w:t>ißt</w:t>
      </w:r>
      <w:proofErr w:type="spellEnd"/>
      <w:r>
        <w:t xml:space="preserve">, wird </w:t>
      </w:r>
      <w:proofErr w:type="spellStart"/>
      <w:r>
        <w:t>ausgerott</w:t>
      </w:r>
      <w:proofErr w:type="spellEnd"/>
      <w:r>
        <w:t>.</w:t>
      </w:r>
    </w:p>
    <w:p w14:paraId="1D5F5CF9" w14:textId="77777777" w:rsidR="00106E59" w:rsidRDefault="00106E59" w:rsidP="00106E59">
      <w:pPr>
        <w:pStyle w:val="StandardWeb"/>
      </w:pPr>
      <w:proofErr w:type="spellStart"/>
      <w:r>
        <w:t>Gegürt</w:t>
      </w:r>
      <w:proofErr w:type="spellEnd"/>
      <w:r>
        <w:t xml:space="preserve"> sein und Schuh haben an</w:t>
      </w:r>
      <w:r>
        <w:br/>
        <w:t xml:space="preserve">Und ein Stab in den Händen </w:t>
      </w:r>
      <w:proofErr w:type="spellStart"/>
      <w:r>
        <w:t>han</w:t>
      </w:r>
      <w:proofErr w:type="spellEnd"/>
      <w:r>
        <w:t>,</w:t>
      </w:r>
      <w:r>
        <w:br/>
      </w:r>
      <w:proofErr w:type="spellStart"/>
      <w:r>
        <w:t>Bedeut</w:t>
      </w:r>
      <w:proofErr w:type="spellEnd"/>
      <w:r>
        <w:t xml:space="preserve">, </w:t>
      </w:r>
      <w:proofErr w:type="spellStart"/>
      <w:r>
        <w:t>daß</w:t>
      </w:r>
      <w:proofErr w:type="spellEnd"/>
      <w:r>
        <w:t xml:space="preserve"> wir all Augenblick</w:t>
      </w:r>
      <w:r>
        <w:br/>
        <w:t>Zu wandern sollen sein geschickt</w:t>
      </w:r>
      <w:r>
        <w:br/>
        <w:t xml:space="preserve">Aus dem elenden </w:t>
      </w:r>
      <w:proofErr w:type="spellStart"/>
      <w:r>
        <w:t>Pilgrimsstand</w:t>
      </w:r>
      <w:proofErr w:type="spellEnd"/>
      <w:r>
        <w:br/>
        <w:t xml:space="preserve">Ins recht </w:t>
      </w:r>
      <w:proofErr w:type="spellStart"/>
      <w:r>
        <w:t>verheißne</w:t>
      </w:r>
      <w:proofErr w:type="spellEnd"/>
      <w:r>
        <w:t xml:space="preserve"> Vaterland.</w:t>
      </w:r>
    </w:p>
    <w:p w14:paraId="6E7E7C25" w14:textId="77777777" w:rsidR="00106E59" w:rsidRDefault="00106E59" w:rsidP="00106E59">
      <w:pPr>
        <w:pStyle w:val="StandardWeb"/>
      </w:pPr>
      <w:r>
        <w:t>Da hilf uns hin, Herr Jesu Christ,</w:t>
      </w:r>
      <w:r>
        <w:br/>
        <w:t xml:space="preserve">Der du selbst </w:t>
      </w:r>
      <w:proofErr w:type="spellStart"/>
      <w:r>
        <w:t>fürgegangen</w:t>
      </w:r>
      <w:proofErr w:type="spellEnd"/>
      <w:r>
        <w:t xml:space="preserve"> bist</w:t>
      </w:r>
      <w:r>
        <w:br/>
      </w:r>
      <w:proofErr w:type="spellStart"/>
      <w:r>
        <w:t>Deim</w:t>
      </w:r>
      <w:proofErr w:type="spellEnd"/>
      <w:r>
        <w:t xml:space="preserve"> Volk und sie errettest hast</w:t>
      </w:r>
      <w:r>
        <w:br/>
        <w:t xml:space="preserve">Von der </w:t>
      </w:r>
      <w:proofErr w:type="spellStart"/>
      <w:r>
        <w:t>Egypter</w:t>
      </w:r>
      <w:proofErr w:type="spellEnd"/>
      <w:r>
        <w:t xml:space="preserve"> schweren Last;</w:t>
      </w:r>
      <w:r>
        <w:br/>
        <w:t>Führ uns auch in das Vaterland,</w:t>
      </w:r>
      <w:r>
        <w:br/>
        <w:t>Weil du dein Blut hast dran gewandt.</w:t>
      </w:r>
    </w:p>
    <w:p w14:paraId="056D806B" w14:textId="77777777" w:rsidR="00106E59" w:rsidRDefault="00106E59" w:rsidP="00106E59">
      <w:pPr>
        <w:pStyle w:val="StandardWeb"/>
      </w:pPr>
      <w:r>
        <w:t>Amen.</w:t>
      </w:r>
    </w:p>
    <w:p w14:paraId="046E65D3" w14:textId="77777777" w:rsidR="00961F47" w:rsidRDefault="00961F47" w:rsidP="00961F47">
      <w:pPr>
        <w:pStyle w:val="berschrift1"/>
      </w:pPr>
      <w:r>
        <w:t>Ein fürnehmster Pharisäer</w:t>
      </w:r>
    </w:p>
    <w:p w14:paraId="1A4507B4" w14:textId="77777777" w:rsidR="00961F47" w:rsidRPr="00961F47" w:rsidRDefault="00961F47" w:rsidP="00961F47">
      <w:pPr>
        <w:rPr>
          <w:b/>
        </w:rPr>
      </w:pPr>
      <w:r w:rsidRPr="00961F47">
        <w:rPr>
          <w:b/>
        </w:rPr>
        <w:t>Am Sonntag der heiligen Dreifaltigkeit.</w:t>
      </w:r>
    </w:p>
    <w:p w14:paraId="654532C5" w14:textId="77777777" w:rsidR="00961F47" w:rsidRDefault="00961F47" w:rsidP="00961F47">
      <w:pPr>
        <w:pStyle w:val="StandardWeb"/>
      </w:pPr>
      <w:r>
        <w:rPr>
          <w:rStyle w:val="Hervorhebung"/>
        </w:rPr>
        <w:t>Joh. 3.</w:t>
      </w:r>
    </w:p>
    <w:p w14:paraId="2AB99A1E" w14:textId="77777777" w:rsidR="00961F47" w:rsidRDefault="00961F47" w:rsidP="00961F47">
      <w:pPr>
        <w:pStyle w:val="StandardWeb"/>
      </w:pPr>
      <w:r>
        <w:t>Ein fürnehmster Pharisäer,</w:t>
      </w:r>
      <w:r>
        <w:br/>
        <w:t>Unter dem Volk ein Oberster,</w:t>
      </w:r>
      <w:r>
        <w:br/>
        <w:t>Nikodemus mit seinem Nam,</w:t>
      </w:r>
      <w:r>
        <w:br/>
        <w:t>Bei der Nacht zu dem Herren kam.</w:t>
      </w:r>
    </w:p>
    <w:p w14:paraId="2D5A2F9D" w14:textId="77777777" w:rsidR="00961F47" w:rsidRDefault="00961F47" w:rsidP="00961F47">
      <w:pPr>
        <w:pStyle w:val="StandardWeb"/>
      </w:pPr>
      <w:r>
        <w:t xml:space="preserve">2. Meister, wir wissen, </w:t>
      </w:r>
      <w:proofErr w:type="spellStart"/>
      <w:r>
        <w:t>daß</w:t>
      </w:r>
      <w:proofErr w:type="spellEnd"/>
      <w:r>
        <w:t xml:space="preserve"> du bist</w:t>
      </w:r>
      <w:r>
        <w:br/>
        <w:t>Von Gott kommen, dein Lehr recht ist,</w:t>
      </w:r>
      <w:r>
        <w:br/>
        <w:t xml:space="preserve">Dein </w:t>
      </w:r>
      <w:proofErr w:type="spellStart"/>
      <w:r>
        <w:t>Wunderthaten</w:t>
      </w:r>
      <w:proofErr w:type="spellEnd"/>
      <w:r>
        <w:t xml:space="preserve"> </w:t>
      </w:r>
      <w:proofErr w:type="spellStart"/>
      <w:r>
        <w:t>zeigens</w:t>
      </w:r>
      <w:proofErr w:type="spellEnd"/>
      <w:r>
        <w:t xml:space="preserve"> an,</w:t>
      </w:r>
      <w:r>
        <w:br/>
        <w:t>Die kein schlechter Mensch wirken kann.</w:t>
      </w:r>
    </w:p>
    <w:p w14:paraId="77E17525" w14:textId="77777777" w:rsidR="00961F47" w:rsidRDefault="00961F47" w:rsidP="00961F47">
      <w:pPr>
        <w:pStyle w:val="StandardWeb"/>
      </w:pPr>
      <w:r>
        <w:t>3. Von dir ich gerne lernen wollt,</w:t>
      </w:r>
      <w:r>
        <w:br/>
        <w:t>Wie ich doch selig werden sollt.</w:t>
      </w:r>
      <w:r>
        <w:br/>
        <w:t>Christ, der Herr, freundlich zu ihm sprach:</w:t>
      </w:r>
      <w:r>
        <w:br/>
        <w:t xml:space="preserve">Hör, </w:t>
      </w:r>
      <w:proofErr w:type="spellStart"/>
      <w:r>
        <w:t>Nikodeme</w:t>
      </w:r>
      <w:proofErr w:type="spellEnd"/>
      <w:r>
        <w:t>, was ich sag:</w:t>
      </w:r>
    </w:p>
    <w:p w14:paraId="1F5807DA" w14:textId="77777777" w:rsidR="00961F47" w:rsidRDefault="00961F47" w:rsidP="00961F47">
      <w:pPr>
        <w:pStyle w:val="StandardWeb"/>
      </w:pPr>
      <w:r>
        <w:t xml:space="preserve">4. Du </w:t>
      </w:r>
      <w:proofErr w:type="spellStart"/>
      <w:r>
        <w:t>mußt</w:t>
      </w:r>
      <w:proofErr w:type="spellEnd"/>
      <w:r>
        <w:t xml:space="preserve"> werden aufs </w:t>
      </w:r>
      <w:proofErr w:type="spellStart"/>
      <w:r>
        <w:t>nen</w:t>
      </w:r>
      <w:proofErr w:type="spellEnd"/>
      <w:r>
        <w:t xml:space="preserve"> </w:t>
      </w:r>
      <w:proofErr w:type="spellStart"/>
      <w:r>
        <w:t>geborn</w:t>
      </w:r>
      <w:proofErr w:type="spellEnd"/>
      <w:r>
        <w:t>,</w:t>
      </w:r>
      <w:r>
        <w:br/>
        <w:t xml:space="preserve">Mit der alten Haut ists </w:t>
      </w:r>
      <w:proofErr w:type="spellStart"/>
      <w:r>
        <w:t>verlorn</w:t>
      </w:r>
      <w:proofErr w:type="spellEnd"/>
      <w:r>
        <w:t>,</w:t>
      </w:r>
      <w:r>
        <w:br/>
      </w:r>
      <w:proofErr w:type="spellStart"/>
      <w:r>
        <w:t>Willt</w:t>
      </w:r>
      <w:proofErr w:type="spellEnd"/>
      <w:r>
        <w:t xml:space="preserve"> du </w:t>
      </w:r>
      <w:proofErr w:type="spellStart"/>
      <w:r>
        <w:t>gehn</w:t>
      </w:r>
      <w:proofErr w:type="spellEnd"/>
      <w:r>
        <w:t xml:space="preserve"> in den Himmel hinein,</w:t>
      </w:r>
      <w:r>
        <w:br/>
        <w:t>Ein spanneuer</w:t>
      </w:r>
      <w:r>
        <w:rPr>
          <w:rStyle w:val="Funotenzeichen"/>
        </w:rPr>
        <w:footnoteReference w:id="3"/>
      </w:r>
      <w:r>
        <w:t xml:space="preserve"> Mensch </w:t>
      </w:r>
      <w:proofErr w:type="spellStart"/>
      <w:r>
        <w:t>mußt</w:t>
      </w:r>
      <w:proofErr w:type="spellEnd"/>
      <w:r>
        <w:t xml:space="preserve"> du sein.</w:t>
      </w:r>
    </w:p>
    <w:p w14:paraId="0F31EFF8" w14:textId="77777777" w:rsidR="00961F47" w:rsidRDefault="00961F47" w:rsidP="00961F47">
      <w:pPr>
        <w:pStyle w:val="StandardWeb"/>
      </w:pPr>
      <w:r>
        <w:t>5. Ach Herr, wie kann ein alter Mann</w:t>
      </w:r>
      <w:r>
        <w:br/>
        <w:t xml:space="preserve">Wieder in Leib der Mutter </w:t>
      </w:r>
      <w:proofErr w:type="spellStart"/>
      <w:r>
        <w:t>gahn</w:t>
      </w:r>
      <w:proofErr w:type="spellEnd"/>
      <w:r>
        <w:t>,</w:t>
      </w:r>
      <w:r>
        <w:br/>
      </w:r>
      <w:proofErr w:type="spellStart"/>
      <w:r>
        <w:t>Daß</w:t>
      </w:r>
      <w:proofErr w:type="spellEnd"/>
      <w:r>
        <w:t xml:space="preserve"> er aufs Neu geboren </w:t>
      </w:r>
      <w:proofErr w:type="spellStart"/>
      <w:r>
        <w:t>werd</w:t>
      </w:r>
      <w:proofErr w:type="spellEnd"/>
      <w:r>
        <w:br/>
        <w:t xml:space="preserve">Zum andern Mal auf dieser </w:t>
      </w:r>
      <w:proofErr w:type="spellStart"/>
      <w:r>
        <w:t>Erd</w:t>
      </w:r>
      <w:proofErr w:type="spellEnd"/>
      <w:r>
        <w:t>.</w:t>
      </w:r>
    </w:p>
    <w:p w14:paraId="09CFB24C" w14:textId="77777777" w:rsidR="00961F47" w:rsidRDefault="00961F47" w:rsidP="00961F47">
      <w:pPr>
        <w:pStyle w:val="StandardWeb"/>
      </w:pPr>
      <w:r>
        <w:t xml:space="preserve">6. </w:t>
      </w:r>
      <w:proofErr w:type="spellStart"/>
      <w:r>
        <w:t>Nikodeme</w:t>
      </w:r>
      <w:proofErr w:type="spellEnd"/>
      <w:r>
        <w:t>, vernimm mein Wort,</w:t>
      </w:r>
      <w:r>
        <w:br/>
        <w:t xml:space="preserve">Ich </w:t>
      </w:r>
      <w:proofErr w:type="spellStart"/>
      <w:r>
        <w:t>red</w:t>
      </w:r>
      <w:proofErr w:type="spellEnd"/>
      <w:r>
        <w:t xml:space="preserve"> von keiner leiblich Geburt,</w:t>
      </w:r>
      <w:r>
        <w:br/>
        <w:t>Geist und Wasser die Eltern sind,</w:t>
      </w:r>
      <w:r>
        <w:br/>
        <w:t>Die gebären ein solches Kind.</w:t>
      </w:r>
    </w:p>
    <w:p w14:paraId="7FF7BFBC" w14:textId="77777777" w:rsidR="00961F47" w:rsidRDefault="00961F47" w:rsidP="00961F47">
      <w:pPr>
        <w:pStyle w:val="StandardWeb"/>
      </w:pPr>
      <w:r>
        <w:t>7. Denn was vom Fleisch geboren ist,</w:t>
      </w:r>
      <w:r>
        <w:br/>
        <w:t>Ist Fleisch und bleibt zu aller Frist,</w:t>
      </w:r>
      <w:r>
        <w:br/>
        <w:t xml:space="preserve">Wer aber wird </w:t>
      </w:r>
      <w:proofErr w:type="spellStart"/>
      <w:r>
        <w:t>geborn</w:t>
      </w:r>
      <w:proofErr w:type="spellEnd"/>
      <w:r>
        <w:t xml:space="preserve"> vom Geist,</w:t>
      </w:r>
      <w:r>
        <w:br/>
        <w:t>Ein Geistlicher der ist und heißt.</w:t>
      </w:r>
    </w:p>
    <w:p w14:paraId="5E837CFE" w14:textId="77777777" w:rsidR="00961F47" w:rsidRDefault="00961F47" w:rsidP="00961F47">
      <w:pPr>
        <w:pStyle w:val="StandardWeb"/>
      </w:pPr>
      <w:r>
        <w:t xml:space="preserve">8. </w:t>
      </w:r>
      <w:proofErr w:type="spellStart"/>
      <w:r>
        <w:t>Laß</w:t>
      </w:r>
      <w:proofErr w:type="spellEnd"/>
      <w:r>
        <w:t xml:space="preserve"> dir das nicht sein wunderlich</w:t>
      </w:r>
      <w:r>
        <w:br/>
        <w:t>Obs dein Vernunft kann fassen nicht,</w:t>
      </w:r>
      <w:r>
        <w:br/>
        <w:t>Hörst du doch den Wind brausen sehr,</w:t>
      </w:r>
      <w:r>
        <w:br/>
        <w:t>Und weißt nicht, von wann er kommt her.</w:t>
      </w:r>
    </w:p>
    <w:p w14:paraId="755EF31D" w14:textId="77777777" w:rsidR="00961F47" w:rsidRDefault="00961F47" w:rsidP="00961F47">
      <w:pPr>
        <w:pStyle w:val="StandardWeb"/>
      </w:pPr>
      <w:r>
        <w:t>9. So geht’s auch zu mit der Geburt.</w:t>
      </w:r>
      <w:r>
        <w:br/>
        <w:t>Er sprach: Das ist mir unerhört,</w:t>
      </w:r>
      <w:r>
        <w:br/>
        <w:t xml:space="preserve">Wie mag doch solches nur </w:t>
      </w:r>
      <w:proofErr w:type="spellStart"/>
      <w:r>
        <w:t>zugehn</w:t>
      </w:r>
      <w:proofErr w:type="spellEnd"/>
      <w:r>
        <w:t>?</w:t>
      </w:r>
      <w:r>
        <w:br/>
        <w:t xml:space="preserve">Meister, ich kanns </w:t>
      </w:r>
      <w:proofErr w:type="spellStart"/>
      <w:r>
        <w:t>traun</w:t>
      </w:r>
      <w:proofErr w:type="spellEnd"/>
      <w:r>
        <w:t xml:space="preserve"> nicht </w:t>
      </w:r>
      <w:proofErr w:type="spellStart"/>
      <w:r>
        <w:t>verstehn</w:t>
      </w:r>
      <w:proofErr w:type="spellEnd"/>
      <w:r>
        <w:t>.</w:t>
      </w:r>
    </w:p>
    <w:p w14:paraId="56A18D61" w14:textId="77777777" w:rsidR="00961F47" w:rsidRDefault="00961F47" w:rsidP="00961F47">
      <w:pPr>
        <w:pStyle w:val="StandardWeb"/>
      </w:pPr>
      <w:r>
        <w:t>10. Schau, bist du ein Meister der Schrift</w:t>
      </w:r>
      <w:r>
        <w:br/>
        <w:t>In Israel, und weißt das nicht,</w:t>
      </w:r>
      <w:r>
        <w:br/>
        <w:t>Das irdisch ist und sehr gering,</w:t>
      </w:r>
      <w:r>
        <w:br/>
        <w:t xml:space="preserve">Wie </w:t>
      </w:r>
      <w:proofErr w:type="spellStart"/>
      <w:r>
        <w:t>wollst</w:t>
      </w:r>
      <w:proofErr w:type="spellEnd"/>
      <w:r>
        <w:t xml:space="preserve"> du </w:t>
      </w:r>
      <w:proofErr w:type="spellStart"/>
      <w:r>
        <w:t>verstehn</w:t>
      </w:r>
      <w:proofErr w:type="spellEnd"/>
      <w:r>
        <w:t xml:space="preserve"> himmlisch Ding?</w:t>
      </w:r>
    </w:p>
    <w:p w14:paraId="0EB9A72C" w14:textId="77777777" w:rsidR="00961F47" w:rsidRDefault="00961F47" w:rsidP="00961F47">
      <w:pPr>
        <w:pStyle w:val="StandardWeb"/>
      </w:pPr>
      <w:r>
        <w:t>11. Niemand geht durch des Himmels Thor,</w:t>
      </w:r>
      <w:r>
        <w:br/>
        <w:t>Denn der vom Himmel kam zuvor,</w:t>
      </w:r>
      <w:r>
        <w:br/>
        <w:t>Nämlich Christus, des Menschen Sohn,</w:t>
      </w:r>
      <w:r>
        <w:br/>
        <w:t>Der Anfangs ist im Himmelsthron.</w:t>
      </w:r>
    </w:p>
    <w:p w14:paraId="034EE9CD" w14:textId="77777777" w:rsidR="00961F47" w:rsidRDefault="00961F47" w:rsidP="00961F47">
      <w:pPr>
        <w:pStyle w:val="StandardWeb"/>
      </w:pPr>
      <w:r>
        <w:t xml:space="preserve">12. Gleichwie Moses ein Schlang </w:t>
      </w:r>
      <w:proofErr w:type="spellStart"/>
      <w:r>
        <w:t>aufricht</w:t>
      </w:r>
      <w:proofErr w:type="spellEnd"/>
      <w:r>
        <w:t>,</w:t>
      </w:r>
      <w:r>
        <w:br/>
      </w:r>
      <w:proofErr w:type="spellStart"/>
      <w:r>
        <w:t>Daß</w:t>
      </w:r>
      <w:proofErr w:type="spellEnd"/>
      <w:r>
        <w:t xml:space="preserve"> Alle, die wurden </w:t>
      </w:r>
      <w:proofErr w:type="spellStart"/>
      <w:r>
        <w:t>vergift</w:t>
      </w:r>
      <w:proofErr w:type="spellEnd"/>
      <w:r>
        <w:t>,</w:t>
      </w:r>
      <w:r>
        <w:br/>
        <w:t>Sie ansehen und würden gesund,</w:t>
      </w:r>
      <w:r>
        <w:br/>
        <w:t xml:space="preserve">Die von Schlangen waren </w:t>
      </w:r>
      <w:proofErr w:type="spellStart"/>
      <w:r>
        <w:t>verwundt</w:t>
      </w:r>
      <w:proofErr w:type="spellEnd"/>
      <w:r>
        <w:t>.</w:t>
      </w:r>
    </w:p>
    <w:p w14:paraId="056C1466" w14:textId="77777777" w:rsidR="00961F47" w:rsidRDefault="00961F47" w:rsidP="00961F47">
      <w:pPr>
        <w:pStyle w:val="StandardWeb"/>
      </w:pPr>
      <w:r>
        <w:t xml:space="preserve">13. Also </w:t>
      </w:r>
      <w:proofErr w:type="spellStart"/>
      <w:r>
        <w:t>muß</w:t>
      </w:r>
      <w:proofErr w:type="spellEnd"/>
      <w:r>
        <w:t xml:space="preserve"> auch des Menschen Sohn</w:t>
      </w:r>
      <w:r>
        <w:br/>
        <w:t>Erhöht werden mit Spott und Hohn,</w:t>
      </w:r>
      <w:r>
        <w:br/>
      </w:r>
      <w:proofErr w:type="spellStart"/>
      <w:r>
        <w:t>Daß</w:t>
      </w:r>
      <w:proofErr w:type="spellEnd"/>
      <w:r>
        <w:t xml:space="preserve">, wer </w:t>
      </w:r>
      <w:proofErr w:type="spellStart"/>
      <w:r>
        <w:t>seim</w:t>
      </w:r>
      <w:proofErr w:type="spellEnd"/>
      <w:r>
        <w:t xml:space="preserve"> Wort </w:t>
      </w:r>
      <w:proofErr w:type="spellStart"/>
      <w:r>
        <w:t>gläubt</w:t>
      </w:r>
      <w:proofErr w:type="spellEnd"/>
      <w:r>
        <w:t xml:space="preserve"> </w:t>
      </w:r>
      <w:proofErr w:type="spellStart"/>
      <w:r>
        <w:t>festiglich</w:t>
      </w:r>
      <w:proofErr w:type="spellEnd"/>
      <w:r>
        <w:t>,</w:t>
      </w:r>
      <w:r>
        <w:br/>
        <w:t>Durch seinen Tod leb ewiglich.</w:t>
      </w:r>
    </w:p>
    <w:p w14:paraId="5A3509B8" w14:textId="77777777" w:rsidR="00961F47" w:rsidRDefault="00961F47" w:rsidP="00961F47">
      <w:pPr>
        <w:pStyle w:val="berschrift1"/>
      </w:pPr>
      <w:r>
        <w:t xml:space="preserve">Ein wahrer Glaub Gotts </w:t>
      </w:r>
      <w:proofErr w:type="spellStart"/>
      <w:r>
        <w:t>Zoren</w:t>
      </w:r>
      <w:proofErr w:type="spellEnd"/>
      <w:r>
        <w:t xml:space="preserve"> stillt</w:t>
      </w:r>
    </w:p>
    <w:p w14:paraId="3FC2BC19" w14:textId="77777777" w:rsidR="00961F47" w:rsidRPr="00961F47" w:rsidRDefault="00961F47" w:rsidP="00961F47">
      <w:pPr>
        <w:rPr>
          <w:b/>
        </w:rPr>
      </w:pPr>
      <w:r w:rsidRPr="00961F47">
        <w:rPr>
          <w:b/>
        </w:rPr>
        <w:t>Von ungefärbter christlicher Liebe des Nächsten.</w:t>
      </w:r>
    </w:p>
    <w:p w14:paraId="2CB6E645" w14:textId="77777777" w:rsidR="00961F47" w:rsidRDefault="00961F47" w:rsidP="00961F47">
      <w:pPr>
        <w:pStyle w:val="StandardWeb"/>
      </w:pPr>
      <w:r>
        <w:t xml:space="preserve">Ein wahrer Glaub Gotts </w:t>
      </w:r>
      <w:proofErr w:type="spellStart"/>
      <w:r>
        <w:t>Zoren</w:t>
      </w:r>
      <w:proofErr w:type="spellEnd"/>
      <w:r>
        <w:t xml:space="preserve"> stillt,</w:t>
      </w:r>
      <w:r>
        <w:br/>
        <w:t>Daraus ein schönes Brünnlein quillt:</w:t>
      </w:r>
      <w:r>
        <w:br/>
        <w:t>Die brüderliche Lieb genannt,</w:t>
      </w:r>
      <w:r>
        <w:br/>
        <w:t xml:space="preserve">Dabei ein Christ recht wird erkannt. </w:t>
      </w:r>
    </w:p>
    <w:p w14:paraId="7FACC113" w14:textId="77777777" w:rsidR="00961F47" w:rsidRDefault="00961F47" w:rsidP="00961F47">
      <w:pPr>
        <w:pStyle w:val="StandardWeb"/>
      </w:pPr>
      <w:r>
        <w:t>2. Christus sie selbst das Zeichen nennt,</w:t>
      </w:r>
      <w:r>
        <w:br/>
        <w:t>Dabei man sein Jünger erkennt.</w:t>
      </w:r>
      <w:r>
        <w:br/>
        <w:t>In Niemands Herz man sehen kann,</w:t>
      </w:r>
      <w:r>
        <w:br/>
        <w:t xml:space="preserve">An Werken wird erkannt ein Mann. </w:t>
      </w:r>
    </w:p>
    <w:p w14:paraId="2177F834" w14:textId="77777777" w:rsidR="00961F47" w:rsidRDefault="00961F47" w:rsidP="00961F47">
      <w:pPr>
        <w:pStyle w:val="StandardWeb"/>
      </w:pPr>
      <w:r>
        <w:t>3. Ja, bei der Lieb man spüret frei,</w:t>
      </w:r>
      <w:r>
        <w:br/>
        <w:t xml:space="preserve">Wer ein </w:t>
      </w:r>
      <w:proofErr w:type="spellStart"/>
      <w:r>
        <w:t>rechtschaffner</w:t>
      </w:r>
      <w:proofErr w:type="spellEnd"/>
      <w:r>
        <w:t xml:space="preserve"> Bruder sei.</w:t>
      </w:r>
      <w:r>
        <w:br/>
        <w:t xml:space="preserve">Mit dem Herzen </w:t>
      </w:r>
      <w:proofErr w:type="spellStart"/>
      <w:r>
        <w:t>gläubt</w:t>
      </w:r>
      <w:proofErr w:type="spellEnd"/>
      <w:r>
        <w:t xml:space="preserve"> man an Gott,</w:t>
      </w:r>
      <w:r>
        <w:br/>
        <w:t xml:space="preserve">Die Lieb </w:t>
      </w:r>
      <w:proofErr w:type="spellStart"/>
      <w:r>
        <w:t>fleißt</w:t>
      </w:r>
      <w:proofErr w:type="spellEnd"/>
      <w:r>
        <w:t xml:space="preserve"> sich seiner Gebot. </w:t>
      </w:r>
    </w:p>
    <w:p w14:paraId="1279B7F0" w14:textId="77777777" w:rsidR="00961F47" w:rsidRDefault="00961F47" w:rsidP="00961F47">
      <w:pPr>
        <w:pStyle w:val="StandardWeb"/>
      </w:pPr>
      <w:r>
        <w:t>4. Die Lieb nimmt sich des Nächsten an,</w:t>
      </w:r>
      <w:r>
        <w:br/>
        <w:t>Sie hilft und dienet Jedermann.</w:t>
      </w:r>
      <w:r>
        <w:br/>
        <w:t>Gutwillig ist sie allezeit,</w:t>
      </w:r>
      <w:r>
        <w:br/>
        <w:t xml:space="preserve">Sie lehrt, sie straft, sie gibt und leiht. </w:t>
      </w:r>
    </w:p>
    <w:p w14:paraId="62922BE1" w14:textId="77777777" w:rsidR="00961F47" w:rsidRDefault="00961F47" w:rsidP="00961F47">
      <w:pPr>
        <w:pStyle w:val="StandardWeb"/>
      </w:pPr>
      <w:r>
        <w:t xml:space="preserve">5. Die Lieb verhebt keim ihr </w:t>
      </w:r>
      <w:proofErr w:type="spellStart"/>
      <w:r>
        <w:t>Wohlthat</w:t>
      </w:r>
      <w:proofErr w:type="spellEnd"/>
      <w:r>
        <w:t>,</w:t>
      </w:r>
      <w:r>
        <w:br/>
        <w:t>Wem sie dient und geholfen hat;</w:t>
      </w:r>
      <w:r>
        <w:br/>
        <w:t xml:space="preserve">Denn was sie </w:t>
      </w:r>
      <w:proofErr w:type="spellStart"/>
      <w:r>
        <w:t>thut</w:t>
      </w:r>
      <w:proofErr w:type="spellEnd"/>
      <w:r>
        <w:t xml:space="preserve">, </w:t>
      </w:r>
      <w:proofErr w:type="spellStart"/>
      <w:r>
        <w:t>thut</w:t>
      </w:r>
      <w:proofErr w:type="spellEnd"/>
      <w:r>
        <w:t xml:space="preserve"> sie aus Pflicht,</w:t>
      </w:r>
      <w:r>
        <w:br/>
        <w:t xml:space="preserve">Und </w:t>
      </w:r>
      <w:proofErr w:type="spellStart"/>
      <w:r>
        <w:t>thut</w:t>
      </w:r>
      <w:proofErr w:type="spellEnd"/>
      <w:r>
        <w:t xml:space="preserve"> sie viel, halb </w:t>
      </w:r>
      <w:proofErr w:type="spellStart"/>
      <w:r>
        <w:t>thut</w:t>
      </w:r>
      <w:proofErr w:type="spellEnd"/>
      <w:r>
        <w:t xml:space="preserve"> </w:t>
      </w:r>
      <w:proofErr w:type="spellStart"/>
      <w:r>
        <w:t>sies</w:t>
      </w:r>
      <w:proofErr w:type="spellEnd"/>
      <w:r>
        <w:t xml:space="preserve"> nicht. </w:t>
      </w:r>
    </w:p>
    <w:p w14:paraId="1CAA51B3" w14:textId="77777777" w:rsidR="00961F47" w:rsidRDefault="00961F47" w:rsidP="00961F47">
      <w:pPr>
        <w:pStyle w:val="StandardWeb"/>
      </w:pPr>
      <w:r>
        <w:t xml:space="preserve">6. Sie weiß, </w:t>
      </w:r>
      <w:proofErr w:type="spellStart"/>
      <w:r>
        <w:t>daß</w:t>
      </w:r>
      <w:proofErr w:type="spellEnd"/>
      <w:r>
        <w:t xml:space="preserve"> sie mehr schuldig ist,</w:t>
      </w:r>
      <w:r>
        <w:br/>
        <w:t xml:space="preserve">Zu </w:t>
      </w:r>
      <w:proofErr w:type="spellStart"/>
      <w:r>
        <w:t>thun</w:t>
      </w:r>
      <w:proofErr w:type="spellEnd"/>
      <w:r>
        <w:t xml:space="preserve">, und ihr noch viel </w:t>
      </w:r>
      <w:proofErr w:type="spellStart"/>
      <w:r>
        <w:t>gebrist</w:t>
      </w:r>
      <w:proofErr w:type="spellEnd"/>
      <w:r>
        <w:t>(gebricht).</w:t>
      </w:r>
      <w:r>
        <w:br/>
        <w:t>Drum rühmt sie nicht ihr Gütigkeit,</w:t>
      </w:r>
      <w:r>
        <w:br/>
        <w:t xml:space="preserve">Sie hindert kein Undankbarkeit. </w:t>
      </w:r>
    </w:p>
    <w:p w14:paraId="4D0CF646" w14:textId="77777777" w:rsidR="00961F47" w:rsidRDefault="00961F47" w:rsidP="00961F47">
      <w:pPr>
        <w:pStyle w:val="StandardWeb"/>
      </w:pPr>
      <w:r>
        <w:t>7. Obgleich ihr Viel erkennen nicht,</w:t>
      </w:r>
      <w:r>
        <w:br/>
        <w:t xml:space="preserve">Was ihn </w:t>
      </w:r>
      <w:proofErr w:type="spellStart"/>
      <w:r>
        <w:t>oftmal</w:t>
      </w:r>
      <w:proofErr w:type="spellEnd"/>
      <w:r>
        <w:t xml:space="preserve"> zu gut </w:t>
      </w:r>
      <w:proofErr w:type="spellStart"/>
      <w:r>
        <w:t>geschicht</w:t>
      </w:r>
      <w:proofErr w:type="spellEnd"/>
      <w:r>
        <w:t>,</w:t>
      </w:r>
      <w:r>
        <w:br/>
        <w:t xml:space="preserve">Daran </w:t>
      </w:r>
      <w:proofErr w:type="spellStart"/>
      <w:r>
        <w:t>eim</w:t>
      </w:r>
      <w:proofErr w:type="spellEnd"/>
      <w:r>
        <w:t xml:space="preserve"> Christen wenig </w:t>
      </w:r>
      <w:proofErr w:type="spellStart"/>
      <w:r>
        <w:t>leit</w:t>
      </w:r>
      <w:proofErr w:type="spellEnd"/>
      <w:r>
        <w:t>;</w:t>
      </w:r>
      <w:r>
        <w:br/>
        <w:t xml:space="preserve">Die Lieb ist sein Schnur und </w:t>
      </w:r>
      <w:proofErr w:type="spellStart"/>
      <w:r>
        <w:t>Richtscheid</w:t>
      </w:r>
      <w:proofErr w:type="spellEnd"/>
      <w:r>
        <w:t xml:space="preserve">. </w:t>
      </w:r>
    </w:p>
    <w:p w14:paraId="0550C8C1" w14:textId="77777777" w:rsidR="00961F47" w:rsidRDefault="00961F47" w:rsidP="00961F47">
      <w:pPr>
        <w:pStyle w:val="StandardWeb"/>
      </w:pPr>
      <w:r>
        <w:t xml:space="preserve">8. Ein Christ </w:t>
      </w:r>
      <w:proofErr w:type="spellStart"/>
      <w:r>
        <w:t>seim</w:t>
      </w:r>
      <w:proofErr w:type="spellEnd"/>
      <w:r>
        <w:t xml:space="preserve"> nächsten hilft aus Noth,</w:t>
      </w:r>
      <w:r>
        <w:br/>
      </w:r>
      <w:proofErr w:type="spellStart"/>
      <w:r>
        <w:t>Thut</w:t>
      </w:r>
      <w:proofErr w:type="spellEnd"/>
      <w:r>
        <w:t xml:space="preserve"> </w:t>
      </w:r>
      <w:proofErr w:type="spellStart"/>
      <w:r>
        <w:t>solchs</w:t>
      </w:r>
      <w:proofErr w:type="spellEnd"/>
      <w:r>
        <w:t xml:space="preserve"> zu Ehren seinem Gott,</w:t>
      </w:r>
      <w:r>
        <w:br/>
        <w:t xml:space="preserve">Welcher von ihm </w:t>
      </w:r>
      <w:proofErr w:type="spellStart"/>
      <w:r>
        <w:t>solchs</w:t>
      </w:r>
      <w:proofErr w:type="spellEnd"/>
      <w:r>
        <w:t xml:space="preserve"> fordern </w:t>
      </w:r>
      <w:proofErr w:type="spellStart"/>
      <w:r>
        <w:t>thut</w:t>
      </w:r>
      <w:proofErr w:type="spellEnd"/>
      <w:r>
        <w:t>,</w:t>
      </w:r>
      <w:r>
        <w:br/>
        <w:t xml:space="preserve">Dank man ihm drum, so ists wohl gut. </w:t>
      </w:r>
    </w:p>
    <w:p w14:paraId="0732481E" w14:textId="77777777" w:rsidR="00961F47" w:rsidRDefault="00961F47" w:rsidP="00961F47">
      <w:pPr>
        <w:pStyle w:val="StandardWeb"/>
      </w:pPr>
      <w:r>
        <w:t>9. Wo nicht, so kümmerts ihn nicht sehr,</w:t>
      </w:r>
      <w:r>
        <w:br/>
        <w:t>Denn er sucht nicht sein Ruhm und Ehr.</w:t>
      </w:r>
      <w:r>
        <w:br/>
        <w:t>Was sein rechte Hand reichet dar,</w:t>
      </w:r>
      <w:r>
        <w:br/>
      </w:r>
      <w:proofErr w:type="spellStart"/>
      <w:r>
        <w:t>Deß</w:t>
      </w:r>
      <w:proofErr w:type="spellEnd"/>
      <w:r>
        <w:t xml:space="preserve"> wird die linke nicht gewahr. </w:t>
      </w:r>
    </w:p>
    <w:p w14:paraId="2F055CA0" w14:textId="77777777" w:rsidR="00961F47" w:rsidRDefault="00961F47" w:rsidP="00961F47">
      <w:pPr>
        <w:pStyle w:val="StandardWeb"/>
      </w:pPr>
      <w:r>
        <w:t xml:space="preserve">10. Wer </w:t>
      </w:r>
      <w:proofErr w:type="spellStart"/>
      <w:r>
        <w:t>seim</w:t>
      </w:r>
      <w:proofErr w:type="spellEnd"/>
      <w:r>
        <w:t xml:space="preserve"> Nächsten dient auf Gewinn,</w:t>
      </w:r>
      <w:r>
        <w:br/>
        <w:t>Der hat sein Lohn und Ruhm schon hin;</w:t>
      </w:r>
      <w:r>
        <w:br/>
        <w:t xml:space="preserve">Denn solche auch </w:t>
      </w:r>
      <w:proofErr w:type="spellStart"/>
      <w:r>
        <w:t>Jüdn</w:t>
      </w:r>
      <w:proofErr w:type="spellEnd"/>
      <w:r>
        <w:t xml:space="preserve"> und Heiden </w:t>
      </w:r>
      <w:proofErr w:type="spellStart"/>
      <w:r>
        <w:t>thun</w:t>
      </w:r>
      <w:proofErr w:type="spellEnd"/>
      <w:r>
        <w:t>,</w:t>
      </w:r>
      <w:r>
        <w:br/>
        <w:t>Die nicht wissen von Gottes Sohn.</w:t>
      </w:r>
    </w:p>
    <w:p w14:paraId="7BBF22AA" w14:textId="77777777" w:rsidR="00961F47" w:rsidRDefault="00961F47" w:rsidP="00961F47">
      <w:pPr>
        <w:pStyle w:val="StandardWeb"/>
      </w:pPr>
      <w:r>
        <w:t xml:space="preserve">11. Den Lohn </w:t>
      </w:r>
      <w:proofErr w:type="spellStart"/>
      <w:r>
        <w:t>solln</w:t>
      </w:r>
      <w:proofErr w:type="spellEnd"/>
      <w:r>
        <w:t xml:space="preserve"> wir im Himmelreich</w:t>
      </w:r>
      <w:r>
        <w:br/>
        <w:t>Warten, da wills Gott machen gleich,</w:t>
      </w:r>
      <w:r>
        <w:br/>
        <w:t xml:space="preserve">Und Alls zahlen bei Carols </w:t>
      </w:r>
      <w:proofErr w:type="spellStart"/>
      <w:r>
        <w:t>Gwicht</w:t>
      </w:r>
      <w:proofErr w:type="spellEnd"/>
      <w:r>
        <w:t>,</w:t>
      </w:r>
      <w:r>
        <w:br/>
        <w:t xml:space="preserve">Was in </w:t>
      </w:r>
      <w:proofErr w:type="spellStart"/>
      <w:r>
        <w:t>seim</w:t>
      </w:r>
      <w:proofErr w:type="spellEnd"/>
      <w:r>
        <w:t xml:space="preserve"> Namen hie </w:t>
      </w:r>
      <w:proofErr w:type="spellStart"/>
      <w:r>
        <w:t>geschicht</w:t>
      </w:r>
      <w:proofErr w:type="spellEnd"/>
      <w:r>
        <w:t>.</w:t>
      </w:r>
    </w:p>
    <w:p w14:paraId="6EA1CAF7" w14:textId="77777777" w:rsidR="00961F47" w:rsidRDefault="00961F47" w:rsidP="00961F47">
      <w:pPr>
        <w:pStyle w:val="StandardWeb"/>
      </w:pPr>
      <w:r>
        <w:t>12. Wie Gott lässt scheinen seine Sonn,</w:t>
      </w:r>
      <w:r>
        <w:br/>
        <w:t>Und regnen über Bös und Fromm,</w:t>
      </w:r>
      <w:r>
        <w:br/>
        <w:t xml:space="preserve">So </w:t>
      </w:r>
      <w:proofErr w:type="spellStart"/>
      <w:r>
        <w:t>solln</w:t>
      </w:r>
      <w:proofErr w:type="spellEnd"/>
      <w:r>
        <w:t xml:space="preserve"> wir nicht allein dem Freund</w:t>
      </w:r>
      <w:r>
        <w:br/>
        <w:t>Dienen, sondern auch unserm Feind.</w:t>
      </w:r>
    </w:p>
    <w:p w14:paraId="4FF465A2" w14:textId="77777777" w:rsidR="00961F47" w:rsidRDefault="00961F47" w:rsidP="00961F47">
      <w:pPr>
        <w:pStyle w:val="StandardWeb"/>
      </w:pPr>
      <w:r>
        <w:t xml:space="preserve">13. Die Lieb ist </w:t>
      </w:r>
      <w:proofErr w:type="spellStart"/>
      <w:r>
        <w:t>langmüthig</w:t>
      </w:r>
      <w:proofErr w:type="spellEnd"/>
      <w:r>
        <w:t>, freundlich,</w:t>
      </w:r>
      <w:r>
        <w:br/>
        <w:t>Sie eifert nicht, noch blähet sich.</w:t>
      </w:r>
      <w:r>
        <w:br/>
      </w:r>
      <w:proofErr w:type="spellStart"/>
      <w:r>
        <w:t>Gläubt</w:t>
      </w:r>
      <w:proofErr w:type="spellEnd"/>
      <w:r>
        <w:t>, hofft, verträgt Alls mit Geduld,</w:t>
      </w:r>
      <w:r>
        <w:br/>
        <w:t>Verzeiht gutwillig alle Schuld.</w:t>
      </w:r>
    </w:p>
    <w:p w14:paraId="6DEBD416" w14:textId="77777777" w:rsidR="00961F47" w:rsidRDefault="00961F47" w:rsidP="00961F47">
      <w:pPr>
        <w:pStyle w:val="StandardWeb"/>
      </w:pPr>
      <w:r>
        <w:t>14. Sie wird nicht müd, fährt immerfort,</w:t>
      </w:r>
      <w:r>
        <w:br/>
        <w:t xml:space="preserve">Kein </w:t>
      </w:r>
      <w:proofErr w:type="spellStart"/>
      <w:r>
        <w:t>sauern</w:t>
      </w:r>
      <w:proofErr w:type="spellEnd"/>
      <w:r>
        <w:t xml:space="preserve"> Blick, kein bitter Wort</w:t>
      </w:r>
      <w:r>
        <w:br/>
        <w:t>Sie schießen lässt, nichts Args sie denkt,</w:t>
      </w:r>
      <w:r>
        <w:br/>
        <w:t>Lügen und Unrecht sehr sie kränkt.</w:t>
      </w:r>
    </w:p>
    <w:p w14:paraId="0B3440D6" w14:textId="77777777" w:rsidR="00961F47" w:rsidRDefault="00961F47" w:rsidP="00961F47">
      <w:pPr>
        <w:pStyle w:val="StandardWeb"/>
      </w:pPr>
      <w:r>
        <w:t>15. Dem Nächsten hält sie viel zu gut,</w:t>
      </w:r>
      <w:r>
        <w:br/>
        <w:t xml:space="preserve">Ihrs Rechts sich oft verzeihen </w:t>
      </w:r>
      <w:proofErr w:type="spellStart"/>
      <w:r>
        <w:t>thut</w:t>
      </w:r>
      <w:proofErr w:type="spellEnd"/>
      <w:r>
        <w:t>.</w:t>
      </w:r>
      <w:r>
        <w:br/>
        <w:t>Sie bleibt standhaft in Ernst und Schimpf.</w:t>
      </w:r>
      <w:r>
        <w:br/>
        <w:t xml:space="preserve">In böser </w:t>
      </w:r>
      <w:proofErr w:type="spellStart"/>
      <w:r>
        <w:t>Sach</w:t>
      </w:r>
      <w:proofErr w:type="spellEnd"/>
      <w:r>
        <w:t xml:space="preserve"> braucht sie ein Glimpf.</w:t>
      </w:r>
    </w:p>
    <w:p w14:paraId="6EA81A7F" w14:textId="77777777" w:rsidR="00961F47" w:rsidRDefault="00961F47" w:rsidP="00961F47">
      <w:pPr>
        <w:pStyle w:val="StandardWeb"/>
      </w:pPr>
      <w:r>
        <w:t xml:space="preserve">16. Sie kann verschweigen und </w:t>
      </w:r>
      <w:proofErr w:type="spellStart"/>
      <w:r>
        <w:t>verhörn</w:t>
      </w:r>
      <w:proofErr w:type="spellEnd"/>
      <w:r>
        <w:t>,</w:t>
      </w:r>
      <w:r>
        <w:br/>
      </w:r>
      <w:proofErr w:type="spellStart"/>
      <w:r>
        <w:t>Beschönt</w:t>
      </w:r>
      <w:proofErr w:type="spellEnd"/>
      <w:r>
        <w:t xml:space="preserve">, was sie nicht kann </w:t>
      </w:r>
      <w:proofErr w:type="spellStart"/>
      <w:r>
        <w:t>erwehrn</w:t>
      </w:r>
      <w:proofErr w:type="spellEnd"/>
      <w:r>
        <w:t>,</w:t>
      </w:r>
      <w:r>
        <w:br/>
        <w:t xml:space="preserve">Gott </w:t>
      </w:r>
      <w:proofErr w:type="spellStart"/>
      <w:r>
        <w:t>geb</w:t>
      </w:r>
      <w:proofErr w:type="spellEnd"/>
      <w:r>
        <w:t>, was man sag oder singt,</w:t>
      </w:r>
      <w:r>
        <w:br/>
        <w:t xml:space="preserve">Zum Besten </w:t>
      </w:r>
      <w:proofErr w:type="spellStart"/>
      <w:r>
        <w:t>deut</w:t>
      </w:r>
      <w:proofErr w:type="spellEnd"/>
      <w:r>
        <w:t xml:space="preserve">‘ sie alle Ding. </w:t>
      </w:r>
    </w:p>
    <w:p w14:paraId="420D624A" w14:textId="77777777" w:rsidR="00961F47" w:rsidRDefault="00961F47" w:rsidP="00961F47">
      <w:pPr>
        <w:pStyle w:val="StandardWeb"/>
      </w:pPr>
      <w:r>
        <w:t xml:space="preserve">17. Darum die Lieb das </w:t>
      </w:r>
      <w:proofErr w:type="spellStart"/>
      <w:r>
        <w:t>Fürnehmst</w:t>
      </w:r>
      <w:proofErr w:type="spellEnd"/>
      <w:r>
        <w:t xml:space="preserve"> ist</w:t>
      </w:r>
      <w:r>
        <w:br/>
        <w:t xml:space="preserve">Darauf sich </w:t>
      </w:r>
      <w:proofErr w:type="spellStart"/>
      <w:r>
        <w:t>fleißen</w:t>
      </w:r>
      <w:proofErr w:type="spellEnd"/>
      <w:r>
        <w:t xml:space="preserve"> soll ein Christ,</w:t>
      </w:r>
      <w:r>
        <w:br/>
        <w:t xml:space="preserve">Dem </w:t>
      </w:r>
      <w:proofErr w:type="spellStart"/>
      <w:r>
        <w:t>Gsetz</w:t>
      </w:r>
      <w:proofErr w:type="spellEnd"/>
      <w:r>
        <w:t xml:space="preserve"> allein die Lieb </w:t>
      </w:r>
      <w:proofErr w:type="spellStart"/>
      <w:r>
        <w:t>gnug</w:t>
      </w:r>
      <w:proofErr w:type="spellEnd"/>
      <w:r>
        <w:t xml:space="preserve"> </w:t>
      </w:r>
      <w:proofErr w:type="spellStart"/>
      <w:r>
        <w:t>thut</w:t>
      </w:r>
      <w:proofErr w:type="spellEnd"/>
      <w:r>
        <w:t>,</w:t>
      </w:r>
      <w:r>
        <w:br/>
        <w:t xml:space="preserve">Dem Nächsten </w:t>
      </w:r>
      <w:proofErr w:type="spellStart"/>
      <w:r>
        <w:t>thut</w:t>
      </w:r>
      <w:proofErr w:type="spellEnd"/>
      <w:r>
        <w:t xml:space="preserve"> sie alles Guts. </w:t>
      </w:r>
    </w:p>
    <w:p w14:paraId="168076F2" w14:textId="77777777" w:rsidR="00961F47" w:rsidRDefault="00961F47" w:rsidP="00961F47">
      <w:pPr>
        <w:pStyle w:val="StandardWeb"/>
      </w:pPr>
      <w:r>
        <w:t xml:space="preserve">18. O Herr Christ, deck zu unser </w:t>
      </w:r>
      <w:proofErr w:type="spellStart"/>
      <w:r>
        <w:t>Sünd</w:t>
      </w:r>
      <w:proofErr w:type="spellEnd"/>
      <w:r>
        <w:t>,</w:t>
      </w:r>
      <w:r>
        <w:br/>
        <w:t xml:space="preserve">Und solche Lieb in uns </w:t>
      </w:r>
      <w:proofErr w:type="spellStart"/>
      <w:r>
        <w:t>anzünd</w:t>
      </w:r>
      <w:proofErr w:type="spellEnd"/>
      <w:r>
        <w:t>,</w:t>
      </w:r>
      <w:r>
        <w:br/>
      </w:r>
      <w:proofErr w:type="spellStart"/>
      <w:r>
        <w:t>Daß</w:t>
      </w:r>
      <w:proofErr w:type="spellEnd"/>
      <w:r>
        <w:t xml:space="preserve"> wir mit Lust dem Nächsten </w:t>
      </w:r>
      <w:proofErr w:type="spellStart"/>
      <w:r>
        <w:t>thun</w:t>
      </w:r>
      <w:proofErr w:type="spellEnd"/>
      <w:r>
        <w:t>,</w:t>
      </w:r>
      <w:r>
        <w:br/>
        <w:t xml:space="preserve">Wie du uns </w:t>
      </w:r>
      <w:proofErr w:type="spellStart"/>
      <w:r>
        <w:t>thust</w:t>
      </w:r>
      <w:proofErr w:type="spellEnd"/>
      <w:r>
        <w:t xml:space="preserve">, o Gottes Sohn. </w:t>
      </w:r>
    </w:p>
    <w:p w14:paraId="595FCF05" w14:textId="77777777" w:rsidR="00961F47" w:rsidRDefault="00961F47" w:rsidP="00961F47">
      <w:pPr>
        <w:pStyle w:val="StandardWeb"/>
      </w:pPr>
      <w:r>
        <w:t>Amen.</w:t>
      </w:r>
    </w:p>
    <w:p w14:paraId="526FAAC5" w14:textId="77777777" w:rsidR="00570587" w:rsidRDefault="00570587" w:rsidP="00570587">
      <w:pPr>
        <w:pStyle w:val="berschrift1"/>
      </w:pPr>
      <w:r>
        <w:t xml:space="preserve">Ein </w:t>
      </w:r>
      <w:proofErr w:type="spellStart"/>
      <w:r>
        <w:t>Wittfrau</w:t>
      </w:r>
      <w:proofErr w:type="spellEnd"/>
      <w:r>
        <w:t xml:space="preserve"> hat ein </w:t>
      </w:r>
      <w:proofErr w:type="spellStart"/>
      <w:r>
        <w:t>eingen</w:t>
      </w:r>
      <w:proofErr w:type="spellEnd"/>
      <w:r>
        <w:t xml:space="preserve"> Sohn</w:t>
      </w:r>
    </w:p>
    <w:p w14:paraId="20F73676" w14:textId="77777777" w:rsidR="00570587" w:rsidRPr="00570587" w:rsidRDefault="00570587" w:rsidP="00570587">
      <w:pPr>
        <w:rPr>
          <w:b/>
        </w:rPr>
      </w:pPr>
      <w:r w:rsidRPr="00570587">
        <w:rPr>
          <w:b/>
        </w:rPr>
        <w:t>Am sechszehnten Sonntag nach Trinitatis.</w:t>
      </w:r>
    </w:p>
    <w:p w14:paraId="46F1201D" w14:textId="77777777" w:rsidR="00570587" w:rsidRDefault="00570587" w:rsidP="00570587">
      <w:pPr>
        <w:pStyle w:val="StandardWeb"/>
      </w:pPr>
      <w:proofErr w:type="spellStart"/>
      <w:r>
        <w:rPr>
          <w:rStyle w:val="Hervorhebung"/>
        </w:rPr>
        <w:t>Lucä</w:t>
      </w:r>
      <w:proofErr w:type="spellEnd"/>
      <w:r>
        <w:rPr>
          <w:rStyle w:val="Hervorhebung"/>
        </w:rPr>
        <w:t xml:space="preserve"> 17. </w:t>
      </w:r>
    </w:p>
    <w:p w14:paraId="2B69CACF" w14:textId="77777777" w:rsidR="00570587" w:rsidRDefault="00570587" w:rsidP="00570587">
      <w:pPr>
        <w:pStyle w:val="StandardWeb"/>
      </w:pPr>
      <w:r>
        <w:t xml:space="preserve">Ein </w:t>
      </w:r>
      <w:proofErr w:type="spellStart"/>
      <w:r>
        <w:t>Wittfrau</w:t>
      </w:r>
      <w:proofErr w:type="spellEnd"/>
      <w:r>
        <w:t xml:space="preserve"> hat ein </w:t>
      </w:r>
      <w:proofErr w:type="spellStart"/>
      <w:r>
        <w:t>eingen</w:t>
      </w:r>
      <w:proofErr w:type="spellEnd"/>
      <w:r>
        <w:t xml:space="preserve"> Sohn,</w:t>
      </w:r>
      <w:r>
        <w:br/>
        <w:t xml:space="preserve">Der war ihr Trost, ihr Freud und </w:t>
      </w:r>
      <w:proofErr w:type="spellStart"/>
      <w:r>
        <w:t>Wonn</w:t>
      </w:r>
      <w:proofErr w:type="spellEnd"/>
      <w:r>
        <w:t>,</w:t>
      </w:r>
      <w:r>
        <w:br/>
        <w:t xml:space="preserve">Der starb in seiner besten </w:t>
      </w:r>
      <w:proofErr w:type="spellStart"/>
      <w:r>
        <w:t>Blüt</w:t>
      </w:r>
      <w:proofErr w:type="spellEnd"/>
      <w:r>
        <w:t>,</w:t>
      </w:r>
      <w:r>
        <w:br/>
        <w:t xml:space="preserve">Sein Mutter wird herzlich betrübt. </w:t>
      </w:r>
    </w:p>
    <w:p w14:paraId="14962B9D" w14:textId="77777777" w:rsidR="00570587" w:rsidRDefault="00570587" w:rsidP="00570587">
      <w:pPr>
        <w:pStyle w:val="StandardWeb"/>
      </w:pPr>
      <w:r>
        <w:t xml:space="preserve">2. Mit Jammer, weh und </w:t>
      </w:r>
      <w:proofErr w:type="spellStart"/>
      <w:r>
        <w:t>Herzenleid</w:t>
      </w:r>
      <w:proofErr w:type="spellEnd"/>
      <w:r>
        <w:br/>
        <w:t>Gab sie zum Grab ihm das Geleit;</w:t>
      </w:r>
      <w:r>
        <w:br/>
        <w:t>Wie man zum Tor austrug die Bahr,</w:t>
      </w:r>
      <w:r>
        <w:br/>
        <w:t xml:space="preserve">Kam Christus mit sein Jüngern dar. </w:t>
      </w:r>
    </w:p>
    <w:p w14:paraId="6013D34A" w14:textId="77777777" w:rsidR="00570587" w:rsidRDefault="00570587" w:rsidP="00570587">
      <w:pPr>
        <w:pStyle w:val="StandardWeb"/>
      </w:pPr>
      <w:r>
        <w:t>3. Da er das Weib so weinen sah,</w:t>
      </w:r>
      <w:r>
        <w:br/>
        <w:t>Jammerts ihn sehr, und zu ihr sprach:</w:t>
      </w:r>
      <w:r>
        <w:br/>
        <w:t>Hör auf zu weinen und schweig still,</w:t>
      </w:r>
      <w:r>
        <w:br/>
        <w:t xml:space="preserve">Dein Sohn ich dir aufwecken will. </w:t>
      </w:r>
    </w:p>
    <w:p w14:paraId="739DB2FE" w14:textId="77777777" w:rsidR="00570587" w:rsidRDefault="00570587" w:rsidP="00570587">
      <w:pPr>
        <w:pStyle w:val="StandardWeb"/>
      </w:pPr>
      <w:r>
        <w:t xml:space="preserve">4. Die Träger hieß er stille </w:t>
      </w:r>
      <w:proofErr w:type="spellStart"/>
      <w:r>
        <w:t>stahn</w:t>
      </w:r>
      <w:proofErr w:type="spellEnd"/>
      <w:r>
        <w:t>,</w:t>
      </w:r>
      <w:r>
        <w:br/>
        <w:t>Ging hin zur Bahr und rührt sie an,</w:t>
      </w:r>
      <w:r>
        <w:br/>
        <w:t xml:space="preserve">Von </w:t>
      </w:r>
      <w:proofErr w:type="spellStart"/>
      <w:r>
        <w:t>Stund</w:t>
      </w:r>
      <w:proofErr w:type="spellEnd"/>
      <w:r>
        <w:t xml:space="preserve"> an </w:t>
      </w:r>
      <w:proofErr w:type="spellStart"/>
      <w:r>
        <w:t>wurd</w:t>
      </w:r>
      <w:proofErr w:type="spellEnd"/>
      <w:r>
        <w:t xml:space="preserve"> der Tod gewahr,</w:t>
      </w:r>
      <w:r>
        <w:br/>
        <w:t xml:space="preserve">Dass sein Herr da vorhanden war. </w:t>
      </w:r>
    </w:p>
    <w:p w14:paraId="03E8B6CF" w14:textId="77777777" w:rsidR="00570587" w:rsidRDefault="00570587" w:rsidP="00570587">
      <w:pPr>
        <w:pStyle w:val="StandardWeb"/>
      </w:pPr>
      <w:r>
        <w:t xml:space="preserve">5. Es </w:t>
      </w:r>
      <w:proofErr w:type="spellStart"/>
      <w:r>
        <w:t>erhub</w:t>
      </w:r>
      <w:proofErr w:type="spellEnd"/>
      <w:r>
        <w:t xml:space="preserve"> sich ein groß </w:t>
      </w:r>
      <w:proofErr w:type="spellStart"/>
      <w:r>
        <w:t>Gedräng</w:t>
      </w:r>
      <w:proofErr w:type="spellEnd"/>
      <w:r>
        <w:t>,</w:t>
      </w:r>
      <w:r>
        <w:br/>
        <w:t>Das Tor wollt werden gar zu eng,</w:t>
      </w:r>
      <w:r>
        <w:br/>
        <w:t xml:space="preserve">Der Tod wollt raus, das Leben </w:t>
      </w:r>
      <w:proofErr w:type="spellStart"/>
      <w:r>
        <w:t>h’nein</w:t>
      </w:r>
      <w:proofErr w:type="spellEnd"/>
      <w:r>
        <w:t>,</w:t>
      </w:r>
      <w:r>
        <w:br/>
        <w:t xml:space="preserve">Ein Jeder wollt der stärkste sein. </w:t>
      </w:r>
    </w:p>
    <w:p w14:paraId="11B9D27B" w14:textId="77777777" w:rsidR="00570587" w:rsidRDefault="00570587" w:rsidP="00570587">
      <w:pPr>
        <w:pStyle w:val="StandardWeb"/>
      </w:pPr>
      <w:r>
        <w:t>6. Da aber Christ sprach nur ein Wort,</w:t>
      </w:r>
      <w:r>
        <w:br/>
        <w:t>Da wich der Tod, und musst bald fort,</w:t>
      </w:r>
      <w:r>
        <w:br/>
        <w:t xml:space="preserve">Den Jüngling hieß der Herr </w:t>
      </w:r>
      <w:proofErr w:type="spellStart"/>
      <w:r>
        <w:t>aufstehn</w:t>
      </w:r>
      <w:proofErr w:type="spellEnd"/>
      <w:r>
        <w:t>,</w:t>
      </w:r>
      <w:r>
        <w:br/>
        <w:t xml:space="preserve">Bald musst der Tod ihn lassen </w:t>
      </w:r>
      <w:proofErr w:type="spellStart"/>
      <w:r>
        <w:t>gehn</w:t>
      </w:r>
      <w:proofErr w:type="spellEnd"/>
      <w:r>
        <w:t xml:space="preserve">. </w:t>
      </w:r>
    </w:p>
    <w:p w14:paraId="20CC83C4" w14:textId="77777777" w:rsidR="00570587" w:rsidRDefault="00570587" w:rsidP="00570587">
      <w:pPr>
        <w:pStyle w:val="StandardWeb"/>
      </w:pPr>
      <w:r>
        <w:t>7. Es war ein Starker vor der Hand,</w:t>
      </w:r>
      <w:r>
        <w:br/>
      </w:r>
      <w:proofErr w:type="spellStart"/>
      <w:r>
        <w:t>Derselb</w:t>
      </w:r>
      <w:proofErr w:type="spellEnd"/>
      <w:r>
        <w:t xml:space="preserve"> zerreißt des Todes Band,</w:t>
      </w:r>
      <w:r>
        <w:br/>
        <w:t>Der Jüngling sich bald auf der Bahr</w:t>
      </w:r>
      <w:r>
        <w:br/>
      </w:r>
      <w:proofErr w:type="spellStart"/>
      <w:r>
        <w:t>Aufricht</w:t>
      </w:r>
      <w:proofErr w:type="spellEnd"/>
      <w:r>
        <w:t xml:space="preserve"> und wieder lebend war. </w:t>
      </w:r>
    </w:p>
    <w:p w14:paraId="60E7A9D4" w14:textId="77777777" w:rsidR="00570587" w:rsidRDefault="00570587" w:rsidP="00570587">
      <w:pPr>
        <w:pStyle w:val="StandardWeb"/>
      </w:pPr>
      <w:r>
        <w:t>8. Zu reden auch fing an der Knab,</w:t>
      </w:r>
      <w:r>
        <w:br/>
        <w:t>Christ der Mutter ihn wieder gab,</w:t>
      </w:r>
      <w:r>
        <w:br/>
        <w:t xml:space="preserve">Da </w:t>
      </w:r>
      <w:proofErr w:type="spellStart"/>
      <w:r>
        <w:t>wurd</w:t>
      </w:r>
      <w:proofErr w:type="spellEnd"/>
      <w:r>
        <w:t xml:space="preserve"> ihr Weinen und </w:t>
      </w:r>
      <w:proofErr w:type="spellStart"/>
      <w:r>
        <w:t>Herzleid</w:t>
      </w:r>
      <w:proofErr w:type="spellEnd"/>
      <w:r>
        <w:br/>
        <w:t xml:space="preserve">Verkehrt in eitel </w:t>
      </w:r>
      <w:proofErr w:type="spellStart"/>
      <w:r>
        <w:t>Wonn</w:t>
      </w:r>
      <w:proofErr w:type="spellEnd"/>
      <w:r>
        <w:t xml:space="preserve"> und Freud. </w:t>
      </w:r>
    </w:p>
    <w:p w14:paraId="326B09A0" w14:textId="77777777" w:rsidR="00570587" w:rsidRDefault="00570587" w:rsidP="00570587">
      <w:pPr>
        <w:pStyle w:val="StandardWeb"/>
      </w:pPr>
      <w:r>
        <w:t>9. Des entsetzt sich die ganze Schaar,</w:t>
      </w:r>
      <w:r>
        <w:br/>
        <w:t xml:space="preserve">Die </w:t>
      </w:r>
      <w:proofErr w:type="spellStart"/>
      <w:r>
        <w:t>nachgefolget</w:t>
      </w:r>
      <w:proofErr w:type="spellEnd"/>
      <w:r>
        <w:t xml:space="preserve"> hat der Bahr,</w:t>
      </w:r>
      <w:r>
        <w:br/>
        <w:t>Und preisten Gott in Ewigkeit,</w:t>
      </w:r>
      <w:r>
        <w:br/>
        <w:t xml:space="preserve">Und rühmten sein Barmherzigkeit. </w:t>
      </w:r>
    </w:p>
    <w:p w14:paraId="4F5D1046" w14:textId="77777777" w:rsidR="00570587" w:rsidRDefault="00570587" w:rsidP="00570587">
      <w:pPr>
        <w:pStyle w:val="StandardWeb"/>
      </w:pPr>
      <w:r>
        <w:t xml:space="preserve">10. Am jüngsten Tag </w:t>
      </w:r>
      <w:proofErr w:type="spellStart"/>
      <w:r>
        <w:t>werdn</w:t>
      </w:r>
      <w:proofErr w:type="spellEnd"/>
      <w:r>
        <w:t xml:space="preserve"> wir </w:t>
      </w:r>
      <w:proofErr w:type="spellStart"/>
      <w:r>
        <w:t>dergleich</w:t>
      </w:r>
      <w:proofErr w:type="spellEnd"/>
      <w:r>
        <w:br/>
        <w:t xml:space="preserve">Vom Tod erweckt zum </w:t>
      </w:r>
      <w:proofErr w:type="spellStart"/>
      <w:r>
        <w:t>ewign</w:t>
      </w:r>
      <w:proofErr w:type="spellEnd"/>
      <w:r>
        <w:t xml:space="preserve"> Reich,</w:t>
      </w:r>
      <w:r>
        <w:br/>
        <w:t>Das ist der Christen Freud und Trost,</w:t>
      </w:r>
      <w:r>
        <w:br/>
        <w:t xml:space="preserve">Dass sie vom Tod Christ hat erlöst, </w:t>
      </w:r>
    </w:p>
    <w:p w14:paraId="40461C68" w14:textId="77777777" w:rsidR="00570587" w:rsidRDefault="00570587" w:rsidP="00570587">
      <w:pPr>
        <w:pStyle w:val="StandardWeb"/>
      </w:pPr>
      <w:r>
        <w:t xml:space="preserve">Gebet. </w:t>
      </w:r>
    </w:p>
    <w:p w14:paraId="5CBC867D" w14:textId="77777777" w:rsidR="00570587" w:rsidRDefault="00570587" w:rsidP="00570587">
      <w:pPr>
        <w:pStyle w:val="StandardWeb"/>
      </w:pPr>
      <w:r>
        <w:t>Herr Christ, lass dir‘ befohlen sein</w:t>
      </w:r>
      <w:r>
        <w:br/>
        <w:t xml:space="preserve">All Witwen und auch </w:t>
      </w:r>
      <w:proofErr w:type="spellStart"/>
      <w:r>
        <w:t>Waiselein</w:t>
      </w:r>
      <w:proofErr w:type="spellEnd"/>
      <w:r>
        <w:t>;</w:t>
      </w:r>
      <w:r>
        <w:br/>
        <w:t xml:space="preserve">Wenn sie oft leiden </w:t>
      </w:r>
      <w:proofErr w:type="spellStart"/>
      <w:r>
        <w:t>Gwalt</w:t>
      </w:r>
      <w:proofErr w:type="spellEnd"/>
      <w:r>
        <w:t xml:space="preserve"> und Not,</w:t>
      </w:r>
      <w:r>
        <w:br/>
        <w:t xml:space="preserve">So schütz du sie, o gütiger Gott. </w:t>
      </w:r>
    </w:p>
    <w:p w14:paraId="478058E7" w14:textId="77777777" w:rsidR="00570587" w:rsidRDefault="00570587" w:rsidP="00570587">
      <w:pPr>
        <w:pStyle w:val="StandardWeb"/>
      </w:pPr>
      <w:r>
        <w:t>Amen.</w:t>
      </w:r>
    </w:p>
    <w:p w14:paraId="78B8BF52" w14:textId="77777777" w:rsidR="005011CC" w:rsidRDefault="005011CC" w:rsidP="005011CC">
      <w:pPr>
        <w:pStyle w:val="berschrift1"/>
      </w:pPr>
      <w:r w:rsidRPr="005011CC">
        <w:t>Erschienen ist der herrlich Tag</w:t>
      </w:r>
    </w:p>
    <w:p w14:paraId="6290A054" w14:textId="77777777" w:rsidR="005011CC" w:rsidRDefault="005011CC" w:rsidP="005011CC">
      <w:pPr>
        <w:pStyle w:val="StandardWeb"/>
      </w:pPr>
      <w:r>
        <w:t>1. Erschienen ist der herrlich Tag,</w:t>
      </w:r>
      <w:r>
        <w:br/>
        <w:t xml:space="preserve">Dran sich niemand </w:t>
      </w:r>
      <w:proofErr w:type="spellStart"/>
      <w:r>
        <w:t>gnug</w:t>
      </w:r>
      <w:proofErr w:type="spellEnd"/>
      <w:r>
        <w:t xml:space="preserve"> freuen mag;</w:t>
      </w:r>
      <w:r>
        <w:br/>
        <w:t>Christ, unser Herr, heut triumphiert,</w:t>
      </w:r>
      <w:r>
        <w:br/>
        <w:t>All seine Feind gefangen führt.</w:t>
      </w:r>
      <w:r>
        <w:br/>
        <w:t>Halleluja!</w:t>
      </w:r>
    </w:p>
    <w:p w14:paraId="616393F3" w14:textId="77777777" w:rsidR="005011CC" w:rsidRDefault="005011CC" w:rsidP="005011CC">
      <w:pPr>
        <w:pStyle w:val="StandardWeb"/>
      </w:pPr>
      <w:r>
        <w:t xml:space="preserve">2. Die alte Schlang, die </w:t>
      </w:r>
      <w:proofErr w:type="spellStart"/>
      <w:r>
        <w:t>Sünd</w:t>
      </w:r>
      <w:proofErr w:type="spellEnd"/>
      <w:r>
        <w:t xml:space="preserve"> und Tod,</w:t>
      </w:r>
      <w:r>
        <w:br/>
        <w:t>Die Höll, all Jammer, Angst und Not</w:t>
      </w:r>
      <w:r>
        <w:br/>
        <w:t>Hat überwunden Jesus Christ,</w:t>
      </w:r>
      <w:r>
        <w:br/>
        <w:t>Der heut vom Tod erstanden ist.</w:t>
      </w:r>
      <w:r>
        <w:br/>
        <w:t>Halleluja!</w:t>
      </w:r>
    </w:p>
    <w:p w14:paraId="442FBE86" w14:textId="77777777" w:rsidR="005011CC" w:rsidRDefault="005011CC" w:rsidP="005011CC">
      <w:pPr>
        <w:pStyle w:val="StandardWeb"/>
      </w:pPr>
      <w:r>
        <w:t>3. Am Sabbat früh mit Spezerei</w:t>
      </w:r>
      <w:r>
        <w:br/>
        <w:t>Kamen zum Grab der Weiber drei,</w:t>
      </w:r>
      <w:r>
        <w:br/>
      </w:r>
      <w:proofErr w:type="spellStart"/>
      <w:r>
        <w:t>Daß</w:t>
      </w:r>
      <w:proofErr w:type="spellEnd"/>
      <w:r>
        <w:t xml:space="preserve"> sie salbten Marien Sohn,</w:t>
      </w:r>
      <w:r>
        <w:br/>
        <w:t>Der vom Tod war erstanden schon.</w:t>
      </w:r>
      <w:r>
        <w:br/>
        <w:t>Halleluja!</w:t>
      </w:r>
    </w:p>
    <w:p w14:paraId="76ACEE12" w14:textId="77777777" w:rsidR="005011CC" w:rsidRDefault="005011CC" w:rsidP="005011CC">
      <w:pPr>
        <w:pStyle w:val="StandardWeb"/>
      </w:pPr>
      <w:r>
        <w:t>4. Wen sucht ihr da? der Engel sprach,</w:t>
      </w:r>
      <w:r>
        <w:br/>
        <w:t>Christ ist erstanden, der hie lag;</w:t>
      </w:r>
      <w:r>
        <w:br/>
        <w:t xml:space="preserve">Hie sehet ihr die </w:t>
      </w:r>
      <w:proofErr w:type="spellStart"/>
      <w:r>
        <w:t>Schweitztüchlein</w:t>
      </w:r>
      <w:proofErr w:type="spellEnd"/>
      <w:r>
        <w:t>,</w:t>
      </w:r>
      <w:r>
        <w:br/>
        <w:t>Geht hin, sagts bald den Jüngern sein.</w:t>
      </w:r>
      <w:r>
        <w:br/>
        <w:t>Halleluja!</w:t>
      </w:r>
    </w:p>
    <w:p w14:paraId="63362F1C" w14:textId="77777777" w:rsidR="005011CC" w:rsidRDefault="005011CC" w:rsidP="005011CC">
      <w:pPr>
        <w:pStyle w:val="StandardWeb"/>
      </w:pPr>
      <w:r>
        <w:t>5. Der Jünger Furcht und Herzeleid</w:t>
      </w:r>
      <w:r>
        <w:br/>
        <w:t>Wird heut verkehrt in eitel Freud;</w:t>
      </w:r>
      <w:r>
        <w:br/>
        <w:t>Sobald sie nur den Herren sahn,</w:t>
      </w:r>
      <w:r>
        <w:br/>
        <w:t xml:space="preserve">Verschwand ihr </w:t>
      </w:r>
      <w:proofErr w:type="spellStart"/>
      <w:r>
        <w:t>Trauren</w:t>
      </w:r>
      <w:proofErr w:type="spellEnd"/>
      <w:r>
        <w:t xml:space="preserve">, Furcht und </w:t>
      </w:r>
      <w:proofErr w:type="spellStart"/>
      <w:r>
        <w:t>Zagn</w:t>
      </w:r>
      <w:proofErr w:type="spellEnd"/>
      <w:r>
        <w:t>.</w:t>
      </w:r>
      <w:r>
        <w:br/>
        <w:t>Halleluja!</w:t>
      </w:r>
    </w:p>
    <w:p w14:paraId="30BA27B4" w14:textId="77777777" w:rsidR="005011CC" w:rsidRDefault="005011CC" w:rsidP="005011CC">
      <w:pPr>
        <w:pStyle w:val="StandardWeb"/>
      </w:pPr>
      <w:r>
        <w:t xml:space="preserve">6. Der Herr hielt ein sehr freundlich </w:t>
      </w:r>
      <w:proofErr w:type="spellStart"/>
      <w:r>
        <w:t>G’spräch</w:t>
      </w:r>
      <w:proofErr w:type="spellEnd"/>
      <w:r>
        <w:br/>
        <w:t>Mit zweien Jüngern auf dem Weg;</w:t>
      </w:r>
      <w:r>
        <w:br/>
        <w:t xml:space="preserve">Vor Freud das Herz im Leib ihn </w:t>
      </w:r>
      <w:proofErr w:type="spellStart"/>
      <w:r>
        <w:t>brannt</w:t>
      </w:r>
      <w:proofErr w:type="spellEnd"/>
      <w:r>
        <w:t>,</w:t>
      </w:r>
      <w:r>
        <w:br/>
        <w:t>Im Brotbrechen ward er erkannt.</w:t>
      </w:r>
      <w:r>
        <w:br/>
        <w:t>Halleluja!</w:t>
      </w:r>
    </w:p>
    <w:p w14:paraId="7091F8C2" w14:textId="77777777" w:rsidR="005011CC" w:rsidRDefault="005011CC" w:rsidP="005011CC">
      <w:pPr>
        <w:pStyle w:val="StandardWeb"/>
      </w:pPr>
      <w:r>
        <w:t>7. Unser Simson, der treue Held</w:t>
      </w:r>
      <w:r>
        <w:br/>
        <w:t>Christus, den starken Löwen fällt,</w:t>
      </w:r>
      <w:r>
        <w:br/>
        <w:t>Der Höllen Pforten er hinträgt,</w:t>
      </w:r>
      <w:r>
        <w:br/>
        <w:t>Dem Teufel all Gewalt erlegt.</w:t>
      </w:r>
      <w:r>
        <w:br/>
        <w:t>Halleluja!</w:t>
      </w:r>
    </w:p>
    <w:p w14:paraId="2B01188C" w14:textId="77777777" w:rsidR="005011CC" w:rsidRDefault="005011CC" w:rsidP="005011CC">
      <w:pPr>
        <w:pStyle w:val="StandardWeb"/>
      </w:pPr>
      <w:r>
        <w:t>8. Jonas im Walfisch war drei Tag,</w:t>
      </w:r>
      <w:r>
        <w:br/>
        <w:t>So lang Christus im Grab auch lag,</w:t>
      </w:r>
      <w:r>
        <w:br/>
        <w:t xml:space="preserve">Denn länger ihn der Tod kein </w:t>
      </w:r>
      <w:proofErr w:type="spellStart"/>
      <w:r>
        <w:t>Stund</w:t>
      </w:r>
      <w:proofErr w:type="spellEnd"/>
      <w:r>
        <w:br/>
        <w:t xml:space="preserve">In </w:t>
      </w:r>
      <w:proofErr w:type="spellStart"/>
      <w:r>
        <w:t>seim</w:t>
      </w:r>
      <w:proofErr w:type="spellEnd"/>
      <w:r>
        <w:t xml:space="preserve"> Rachen behalten </w:t>
      </w:r>
      <w:proofErr w:type="spellStart"/>
      <w:r>
        <w:t>kunnt</w:t>
      </w:r>
      <w:proofErr w:type="spellEnd"/>
      <w:r>
        <w:t>.</w:t>
      </w:r>
      <w:r>
        <w:br/>
        <w:t>Halleluja!</w:t>
      </w:r>
    </w:p>
    <w:p w14:paraId="64178641" w14:textId="77777777" w:rsidR="005011CC" w:rsidRDefault="005011CC" w:rsidP="005011CC">
      <w:pPr>
        <w:pStyle w:val="StandardWeb"/>
      </w:pPr>
      <w:r>
        <w:t xml:space="preserve">9. Sein Raub der Tod </w:t>
      </w:r>
      <w:proofErr w:type="spellStart"/>
      <w:r>
        <w:t>mußt</w:t>
      </w:r>
      <w:proofErr w:type="spellEnd"/>
      <w:r>
        <w:t xml:space="preserve"> geben her,</w:t>
      </w:r>
      <w:r>
        <w:br/>
        <w:t>Das Leben siegt und ward sein Herr,</w:t>
      </w:r>
      <w:r>
        <w:br/>
        <w:t>Zerstört ist nun all seine Macht,</w:t>
      </w:r>
      <w:r>
        <w:br/>
        <w:t>Christ hat das Leben wieder bracht.</w:t>
      </w:r>
      <w:r>
        <w:br/>
        <w:t>Halleluja!</w:t>
      </w:r>
    </w:p>
    <w:p w14:paraId="75864BD1" w14:textId="77777777" w:rsidR="005011CC" w:rsidRDefault="005011CC" w:rsidP="005011CC">
      <w:pPr>
        <w:pStyle w:val="StandardWeb"/>
      </w:pPr>
      <w:r>
        <w:t xml:space="preserve">10. Heut </w:t>
      </w:r>
      <w:proofErr w:type="spellStart"/>
      <w:r>
        <w:t>gehn</w:t>
      </w:r>
      <w:proofErr w:type="spellEnd"/>
      <w:r>
        <w:t xml:space="preserve"> wir aus Ägyptenland,</w:t>
      </w:r>
      <w:r>
        <w:br/>
        <w:t xml:space="preserve">Aus </w:t>
      </w:r>
      <w:proofErr w:type="spellStart"/>
      <w:r>
        <w:t>Pharaonis</w:t>
      </w:r>
      <w:proofErr w:type="spellEnd"/>
      <w:r>
        <w:t xml:space="preserve"> Dienst und Band,</w:t>
      </w:r>
      <w:r>
        <w:br/>
        <w:t xml:space="preserve">Und das recht </w:t>
      </w:r>
      <w:proofErr w:type="spellStart"/>
      <w:r>
        <w:t>Osterlämmelein</w:t>
      </w:r>
      <w:proofErr w:type="spellEnd"/>
      <w:r>
        <w:br/>
        <w:t>Wir essen heut im Brot und Wein.</w:t>
      </w:r>
      <w:r>
        <w:br/>
        <w:t>Halleluja!</w:t>
      </w:r>
    </w:p>
    <w:p w14:paraId="3C1799D2" w14:textId="77777777" w:rsidR="005011CC" w:rsidRDefault="005011CC" w:rsidP="005011CC">
      <w:pPr>
        <w:pStyle w:val="StandardWeb"/>
      </w:pPr>
      <w:r>
        <w:t>11. Auch essen wir die süßen Brot,</w:t>
      </w:r>
      <w:r>
        <w:br/>
        <w:t>Die Moses Gottes Volk gebot;</w:t>
      </w:r>
      <w:r>
        <w:br/>
        <w:t>Kein Sauerteig soll bei uns sein,</w:t>
      </w:r>
      <w:r>
        <w:br/>
      </w:r>
      <w:proofErr w:type="spellStart"/>
      <w:r>
        <w:t>Daß</w:t>
      </w:r>
      <w:proofErr w:type="spellEnd"/>
      <w:r>
        <w:t xml:space="preserve"> wir von Sünden leben rein.</w:t>
      </w:r>
      <w:r>
        <w:br/>
        <w:t>Halleluja!</w:t>
      </w:r>
    </w:p>
    <w:p w14:paraId="7074E1BB" w14:textId="77777777" w:rsidR="005011CC" w:rsidRDefault="005011CC" w:rsidP="005011CC">
      <w:pPr>
        <w:pStyle w:val="StandardWeb"/>
      </w:pPr>
      <w:r>
        <w:t>12. Der Würgengel vorüber geht,</w:t>
      </w:r>
      <w:r>
        <w:br/>
        <w:t>Kein Erstgeburt er bei uns schlägt;</w:t>
      </w:r>
      <w:r>
        <w:br/>
        <w:t xml:space="preserve">Unsre </w:t>
      </w:r>
      <w:proofErr w:type="spellStart"/>
      <w:r>
        <w:t>Thürschwell</w:t>
      </w:r>
      <w:proofErr w:type="spellEnd"/>
      <w:r>
        <w:t xml:space="preserve"> hat Christi Blut</w:t>
      </w:r>
      <w:r>
        <w:br/>
        <w:t>Bestrichen, das hält uns in Hut.</w:t>
      </w:r>
      <w:r>
        <w:br/>
        <w:t>Halleluja!</w:t>
      </w:r>
    </w:p>
    <w:p w14:paraId="4F04B7F9" w14:textId="77777777" w:rsidR="005011CC" w:rsidRDefault="005011CC" w:rsidP="005011CC">
      <w:pPr>
        <w:pStyle w:val="StandardWeb"/>
      </w:pPr>
      <w:r>
        <w:t xml:space="preserve">13. Die Sonn, die </w:t>
      </w:r>
      <w:proofErr w:type="spellStart"/>
      <w:r>
        <w:t>Erd</w:t>
      </w:r>
      <w:proofErr w:type="spellEnd"/>
      <w:r>
        <w:t>, all Kreatur,</w:t>
      </w:r>
      <w:r>
        <w:br/>
        <w:t>Und, was betrübet war zuvor,</w:t>
      </w:r>
      <w:r>
        <w:br/>
        <w:t>Das freut sich heut an diesem Tag,</w:t>
      </w:r>
      <w:r>
        <w:br/>
        <w:t>Da der Welt Fürst darnieder lag.</w:t>
      </w:r>
      <w:r>
        <w:br/>
        <w:t>Halleluja!</w:t>
      </w:r>
    </w:p>
    <w:p w14:paraId="03129ACF" w14:textId="77777777" w:rsidR="005011CC" w:rsidRDefault="005011CC" w:rsidP="005011CC">
      <w:pPr>
        <w:pStyle w:val="StandardWeb"/>
      </w:pPr>
      <w:r>
        <w:t>14. Drum wir auch billig fröhlich sein,</w:t>
      </w:r>
      <w:r>
        <w:br/>
        <w:t>Singen das Halleluja sein</w:t>
      </w:r>
      <w:r>
        <w:br/>
        <w:t>Und loben dich, Herr Jesu Christ,</w:t>
      </w:r>
      <w:r>
        <w:br/>
        <w:t>Zu Trost du uns erstanden bist.</w:t>
      </w:r>
      <w:r>
        <w:br/>
        <w:t>Halleluja!</w:t>
      </w:r>
    </w:p>
    <w:p w14:paraId="0E2A4AED" w14:textId="77777777" w:rsidR="005D31D6" w:rsidRDefault="005D31D6" w:rsidP="005D31D6">
      <w:pPr>
        <w:pStyle w:val="berschrift1"/>
      </w:pPr>
      <w:r>
        <w:t xml:space="preserve">Es war ein </w:t>
      </w:r>
      <w:proofErr w:type="spellStart"/>
      <w:r>
        <w:t>gottfürchtiges</w:t>
      </w:r>
      <w:proofErr w:type="spellEnd"/>
    </w:p>
    <w:p w14:paraId="07892604" w14:textId="77777777" w:rsidR="005D31D6" w:rsidRPr="005D31D6" w:rsidRDefault="005D31D6" w:rsidP="005D31D6">
      <w:pPr>
        <w:rPr>
          <w:b/>
        </w:rPr>
      </w:pPr>
      <w:r w:rsidRPr="005D31D6">
        <w:rPr>
          <w:b/>
        </w:rPr>
        <w:t>Ein Lied von St. Dorotea, welches ist eine Unterweisung eines christlichen Jungfräuleins.</w:t>
      </w:r>
    </w:p>
    <w:p w14:paraId="3384189B" w14:textId="77777777" w:rsidR="005D31D6" w:rsidRDefault="005D31D6" w:rsidP="005D31D6">
      <w:pPr>
        <w:pStyle w:val="StandardWeb"/>
      </w:pPr>
      <w:r>
        <w:rPr>
          <w:rStyle w:val="Hervorhebung"/>
          <w:rFonts w:eastAsiaTheme="majorEastAsia"/>
        </w:rPr>
        <w:t xml:space="preserve">Im Ton: In </w:t>
      </w:r>
      <w:proofErr w:type="spellStart"/>
      <w:r>
        <w:rPr>
          <w:rStyle w:val="Hervorhebung"/>
          <w:rFonts w:eastAsiaTheme="majorEastAsia"/>
        </w:rPr>
        <w:t>Doroteae</w:t>
      </w:r>
      <w:proofErr w:type="spellEnd"/>
      <w:r>
        <w:rPr>
          <w:rStyle w:val="Hervorhebung"/>
          <w:rFonts w:eastAsiaTheme="majorEastAsia"/>
        </w:rPr>
        <w:t xml:space="preserve"> </w:t>
      </w:r>
      <w:proofErr w:type="spellStart"/>
      <w:r>
        <w:rPr>
          <w:rStyle w:val="Hervorhebung"/>
          <w:rFonts w:eastAsiaTheme="majorEastAsia"/>
        </w:rPr>
        <w:t>festo</w:t>
      </w:r>
      <w:proofErr w:type="spellEnd"/>
      <w:r>
        <w:rPr>
          <w:rStyle w:val="Hervorhebung"/>
          <w:rFonts w:eastAsiaTheme="majorEastAsia"/>
        </w:rPr>
        <w:t xml:space="preserve"> </w:t>
      </w:r>
      <w:proofErr w:type="spellStart"/>
      <w:r>
        <w:rPr>
          <w:rStyle w:val="Hervorhebung"/>
          <w:rFonts w:eastAsiaTheme="majorEastAsia"/>
        </w:rPr>
        <w:t>gaudete</w:t>
      </w:r>
      <w:proofErr w:type="spellEnd"/>
      <w:r>
        <w:rPr>
          <w:rStyle w:val="Hervorhebung"/>
          <w:rFonts w:eastAsiaTheme="majorEastAsia"/>
        </w:rPr>
        <w:t>.</w:t>
      </w:r>
      <w:r>
        <w:rPr>
          <w:i/>
          <w:iCs/>
        </w:rPr>
        <w:br/>
      </w:r>
      <w:r>
        <w:rPr>
          <w:rStyle w:val="Hervorhebung"/>
          <w:rFonts w:eastAsiaTheme="majorEastAsia"/>
        </w:rPr>
        <w:t xml:space="preserve">Fecit </w:t>
      </w:r>
      <w:proofErr w:type="spellStart"/>
      <w:r>
        <w:rPr>
          <w:rStyle w:val="Hervorhebung"/>
          <w:rFonts w:eastAsiaTheme="majorEastAsia"/>
        </w:rPr>
        <w:t>filiae</w:t>
      </w:r>
      <w:proofErr w:type="spellEnd"/>
      <w:r>
        <w:rPr>
          <w:rStyle w:val="Hervorhebung"/>
          <w:rFonts w:eastAsiaTheme="majorEastAsia"/>
        </w:rPr>
        <w:t xml:space="preserve"> </w:t>
      </w:r>
      <w:proofErr w:type="spellStart"/>
      <w:r>
        <w:rPr>
          <w:rStyle w:val="Hervorhebung"/>
          <w:rFonts w:eastAsiaTheme="majorEastAsia"/>
        </w:rPr>
        <w:t>suae</w:t>
      </w:r>
      <w:proofErr w:type="spellEnd"/>
      <w:r>
        <w:rPr>
          <w:rStyle w:val="Hervorhebung"/>
          <w:rFonts w:eastAsiaTheme="majorEastAsia"/>
        </w:rPr>
        <w:t xml:space="preserve"> </w:t>
      </w:r>
      <w:proofErr w:type="spellStart"/>
      <w:r>
        <w:rPr>
          <w:rStyle w:val="Hervorhebung"/>
          <w:rFonts w:eastAsiaTheme="majorEastAsia"/>
        </w:rPr>
        <w:t>Doroteae</w:t>
      </w:r>
      <w:proofErr w:type="spellEnd"/>
      <w:r>
        <w:rPr>
          <w:rStyle w:val="Hervorhebung"/>
          <w:rFonts w:eastAsiaTheme="majorEastAsia"/>
        </w:rPr>
        <w:t xml:space="preserve">. </w:t>
      </w:r>
    </w:p>
    <w:p w14:paraId="6DB0D224" w14:textId="77777777" w:rsidR="005D31D6" w:rsidRDefault="005D31D6" w:rsidP="005D31D6">
      <w:pPr>
        <w:pStyle w:val="StandardWeb"/>
      </w:pPr>
      <w:r>
        <w:t xml:space="preserve">Es war ein </w:t>
      </w:r>
      <w:proofErr w:type="spellStart"/>
      <w:r>
        <w:t>gottfürchtiges</w:t>
      </w:r>
      <w:proofErr w:type="spellEnd"/>
      <w:r>
        <w:br/>
        <w:t>Und christliche Jungfräulein,</w:t>
      </w:r>
      <w:r>
        <w:br/>
        <w:t>Gotts Wort und Katechismus,</w:t>
      </w:r>
      <w:r>
        <w:br/>
        <w:t xml:space="preserve">Kat sie </w:t>
      </w:r>
      <w:proofErr w:type="spellStart"/>
      <w:r>
        <w:t>gelernet</w:t>
      </w:r>
      <w:proofErr w:type="spellEnd"/>
      <w:r>
        <w:t xml:space="preserve"> fein,</w:t>
      </w:r>
      <w:r>
        <w:br/>
        <w:t>Ihr Name Dorotea</w:t>
      </w:r>
      <w:r>
        <w:br/>
        <w:t>Ist weit und breit bekannt,</w:t>
      </w:r>
      <w:r>
        <w:br/>
        <w:t>Nach ihrem Vater und Mutter</w:t>
      </w:r>
      <w:r>
        <w:br/>
      </w:r>
      <w:proofErr w:type="spellStart"/>
      <w:r>
        <w:t>Wurd</w:t>
      </w:r>
      <w:proofErr w:type="spellEnd"/>
      <w:r>
        <w:t xml:space="preserve"> sie also genannt. </w:t>
      </w:r>
    </w:p>
    <w:p w14:paraId="337A9522" w14:textId="3CAF2E79" w:rsidR="005D31D6" w:rsidRDefault="005D31D6" w:rsidP="005D31D6">
      <w:pPr>
        <w:pStyle w:val="StandardWeb"/>
      </w:pPr>
      <w:r>
        <w:t>2. Auf Deutsch ein Gottesgabe</w:t>
      </w:r>
      <w:r>
        <w:br/>
        <w:t>Die Dorotea heißt,</w:t>
      </w:r>
      <w:r>
        <w:br/>
        <w:t xml:space="preserve">Die hoch vom Himmel </w:t>
      </w:r>
      <w:proofErr w:type="spellStart"/>
      <w:r>
        <w:t>hrabe</w:t>
      </w:r>
      <w:proofErr w:type="spellEnd"/>
      <w:r w:rsidR="005751A9">
        <w:rPr>
          <w:rStyle w:val="Funotenzeichen"/>
        </w:rPr>
        <w:footnoteReference w:id="4"/>
      </w:r>
      <w:r>
        <w:br/>
        <w:t xml:space="preserve">Beschert der </w:t>
      </w:r>
      <w:proofErr w:type="spellStart"/>
      <w:r>
        <w:t>heilge</w:t>
      </w:r>
      <w:proofErr w:type="spellEnd"/>
      <w:r>
        <w:t xml:space="preserve"> Geist.</w:t>
      </w:r>
      <w:r>
        <w:br/>
        <w:t>Oft bringt ein guter Name</w:t>
      </w:r>
      <w:r>
        <w:br/>
        <w:t>Ein gute Art mit sich,</w:t>
      </w:r>
      <w:r>
        <w:br/>
      </w:r>
      <w:proofErr w:type="spellStart"/>
      <w:r>
        <w:t>Wenns</w:t>
      </w:r>
      <w:proofErr w:type="spellEnd"/>
      <w:r>
        <w:t xml:space="preserve"> Kind von gutem Samen</w:t>
      </w:r>
      <w:r>
        <w:br/>
      </w:r>
      <w:proofErr w:type="spellStart"/>
      <w:r>
        <w:t>Gezeuget</w:t>
      </w:r>
      <w:proofErr w:type="spellEnd"/>
      <w:r>
        <w:t xml:space="preserve"> wird ehrlich. </w:t>
      </w:r>
    </w:p>
    <w:p w14:paraId="00B7FC1E" w14:textId="77777777" w:rsidR="005D31D6" w:rsidRDefault="005D31D6" w:rsidP="005D31D6">
      <w:pPr>
        <w:pStyle w:val="StandardWeb"/>
      </w:pPr>
      <w:r>
        <w:t>3. Mit Fleiß in ihrer Jugend</w:t>
      </w:r>
      <w:r>
        <w:br/>
        <w:t>Sie zu der Predigt ging,</w:t>
      </w:r>
      <w:r>
        <w:br/>
        <w:t>Christliche Zucht und Tugend</w:t>
      </w:r>
      <w:r>
        <w:br/>
        <w:t>Liebt sie vor allen Ding,</w:t>
      </w:r>
      <w:r>
        <w:br/>
        <w:t>Hielt ihre Eltern in Ehren,</w:t>
      </w:r>
      <w:r>
        <w:br/>
        <w:t>Dazu fein lieb und wert,</w:t>
      </w:r>
      <w:r>
        <w:br/>
        <w:t>Folgt treulich ihren Lehren,</w:t>
      </w:r>
      <w:r>
        <w:br/>
        <w:t xml:space="preserve">Tät, was ihr Herz begehrt. </w:t>
      </w:r>
    </w:p>
    <w:p w14:paraId="2D4FB84E" w14:textId="77777777" w:rsidR="005D31D6" w:rsidRDefault="005D31D6" w:rsidP="005D31D6">
      <w:pPr>
        <w:pStyle w:val="StandardWeb"/>
      </w:pPr>
      <w:r>
        <w:t xml:space="preserve">4. </w:t>
      </w:r>
      <w:proofErr w:type="spellStart"/>
      <w:r>
        <w:t>Schamhaftig</w:t>
      </w:r>
      <w:proofErr w:type="spellEnd"/>
      <w:r>
        <w:t xml:space="preserve"> und fein stille</w:t>
      </w:r>
      <w:r>
        <w:br/>
        <w:t>Hielt sie sich allezeit,</w:t>
      </w:r>
      <w:r>
        <w:br/>
        <w:t>Und lebt nach Gottes Wille,</w:t>
      </w:r>
      <w:r>
        <w:br/>
        <w:t>Acht keiner Üppigkeit.</w:t>
      </w:r>
      <w:r>
        <w:br/>
        <w:t xml:space="preserve">Armen war sie </w:t>
      </w:r>
      <w:proofErr w:type="spellStart"/>
      <w:r>
        <w:t>geneiget</w:t>
      </w:r>
      <w:proofErr w:type="spellEnd"/>
      <w:r>
        <w:t>,</w:t>
      </w:r>
      <w:r>
        <w:br/>
        <w:t>Und dienet ihn mit Fleiß;</w:t>
      </w:r>
      <w:r>
        <w:br/>
        <w:t>Ihr Hilf sie ihn erzeiget,</w:t>
      </w:r>
      <w:r>
        <w:br/>
        <w:t xml:space="preserve">Gott zu Lob, Ehr und Preis. </w:t>
      </w:r>
    </w:p>
    <w:p w14:paraId="665E6505" w14:textId="77777777" w:rsidR="005D31D6" w:rsidRDefault="005D31D6" w:rsidP="005D31D6">
      <w:pPr>
        <w:pStyle w:val="StandardWeb"/>
      </w:pPr>
      <w:r>
        <w:t>5. Weh tats dem alten Drachen,</w:t>
      </w:r>
      <w:r>
        <w:br/>
        <w:t xml:space="preserve">Und </w:t>
      </w:r>
      <w:proofErr w:type="spellStart"/>
      <w:r>
        <w:t>konnt</w:t>
      </w:r>
      <w:proofErr w:type="spellEnd"/>
      <w:r>
        <w:t xml:space="preserve"> es leiden nicht,</w:t>
      </w:r>
      <w:r>
        <w:br/>
        <w:t xml:space="preserve">Speit Feuer aus </w:t>
      </w:r>
      <w:proofErr w:type="spellStart"/>
      <w:r>
        <w:t>seim</w:t>
      </w:r>
      <w:proofErr w:type="spellEnd"/>
      <w:r>
        <w:t xml:space="preserve"> Rachen,</w:t>
      </w:r>
      <w:r>
        <w:br/>
        <w:t xml:space="preserve">Verfolgung er </w:t>
      </w:r>
      <w:proofErr w:type="spellStart"/>
      <w:r>
        <w:t>anricht</w:t>
      </w:r>
      <w:proofErr w:type="spellEnd"/>
      <w:r>
        <w:t>.</w:t>
      </w:r>
      <w:r>
        <w:br/>
        <w:t>Das Mägdlein wollt man zwingen</w:t>
      </w:r>
      <w:r>
        <w:br/>
        <w:t>Zu der Abgötterei,</w:t>
      </w:r>
      <w:r>
        <w:br/>
        <w:t xml:space="preserve">Dem Feind </w:t>
      </w:r>
      <w:proofErr w:type="spellStart"/>
      <w:r>
        <w:t>wollts</w:t>
      </w:r>
      <w:proofErr w:type="spellEnd"/>
      <w:r>
        <w:t xml:space="preserve"> nicht gelingen,</w:t>
      </w:r>
      <w:r>
        <w:br/>
        <w:t xml:space="preserve">Christum bekannt sie frei. </w:t>
      </w:r>
    </w:p>
    <w:p w14:paraId="4E56709B" w14:textId="77777777" w:rsidR="005D31D6" w:rsidRDefault="005D31D6" w:rsidP="005D31D6">
      <w:pPr>
        <w:pStyle w:val="StandardWeb"/>
      </w:pPr>
      <w:r>
        <w:t>6. Mit Worten süß und sauer</w:t>
      </w:r>
      <w:r>
        <w:br/>
        <w:t>Man sie bereden wollt,</w:t>
      </w:r>
      <w:r>
        <w:br/>
        <w:t xml:space="preserve">Sie </w:t>
      </w:r>
      <w:proofErr w:type="spellStart"/>
      <w:r>
        <w:t>stund</w:t>
      </w:r>
      <w:proofErr w:type="spellEnd"/>
      <w:r>
        <w:t xml:space="preserve"> fest wie ein Mauer</w:t>
      </w:r>
      <w:r>
        <w:br/>
        <w:t>Und im Feuer das Gold.</w:t>
      </w:r>
      <w:r>
        <w:br/>
        <w:t>Kein Marter, Pein noch Schmerzen</w:t>
      </w:r>
      <w:r>
        <w:br/>
        <w:t xml:space="preserve">Von Christo sie </w:t>
      </w:r>
      <w:proofErr w:type="spellStart"/>
      <w:r>
        <w:t>abwandt</w:t>
      </w:r>
      <w:proofErr w:type="spellEnd"/>
      <w:r>
        <w:t>,</w:t>
      </w:r>
      <w:r>
        <w:br/>
        <w:t>Mit ihrem Mund und Herzen</w:t>
      </w:r>
      <w:r>
        <w:br/>
        <w:t xml:space="preserve">Den Glauben sie bekannt. </w:t>
      </w:r>
    </w:p>
    <w:p w14:paraId="652ACF29" w14:textId="77777777" w:rsidR="005D31D6" w:rsidRDefault="005D31D6" w:rsidP="005D31D6">
      <w:pPr>
        <w:pStyle w:val="StandardWeb"/>
      </w:pPr>
      <w:r>
        <w:t xml:space="preserve">7. Als der Feind nichts </w:t>
      </w:r>
      <w:proofErr w:type="spellStart"/>
      <w:r>
        <w:t>konnt</w:t>
      </w:r>
      <w:proofErr w:type="spellEnd"/>
      <w:r>
        <w:t xml:space="preserve"> schaffen,</w:t>
      </w:r>
      <w:r>
        <w:br/>
      </w:r>
      <w:proofErr w:type="spellStart"/>
      <w:r>
        <w:t>Wurd</w:t>
      </w:r>
      <w:proofErr w:type="spellEnd"/>
      <w:r>
        <w:t xml:space="preserve"> er töricht und toll,</w:t>
      </w:r>
      <w:r>
        <w:br/>
        <w:t>Desgleich die Baalspfaffen,</w:t>
      </w:r>
      <w:r>
        <w:br/>
        <w:t>Wurden der Teufel voll.</w:t>
      </w:r>
      <w:r>
        <w:br/>
        <w:t xml:space="preserve">Ein Urteil </w:t>
      </w:r>
      <w:proofErr w:type="spellStart"/>
      <w:r>
        <w:t>wurd</w:t>
      </w:r>
      <w:proofErr w:type="spellEnd"/>
      <w:r>
        <w:t xml:space="preserve"> </w:t>
      </w:r>
      <w:proofErr w:type="spellStart"/>
      <w:r>
        <w:t>gefället</w:t>
      </w:r>
      <w:proofErr w:type="spellEnd"/>
      <w:r>
        <w:t>,</w:t>
      </w:r>
      <w:r>
        <w:br/>
        <w:t>Verdient hätt sie den Tod;</w:t>
      </w:r>
      <w:r>
        <w:br/>
        <w:t>Ritterlich sie sich stellet</w:t>
      </w:r>
      <w:r>
        <w:br/>
        <w:t xml:space="preserve">Und schrie ernstlich zu Gott: </w:t>
      </w:r>
    </w:p>
    <w:p w14:paraId="365A4477" w14:textId="77777777" w:rsidR="005D31D6" w:rsidRDefault="005D31D6" w:rsidP="005D31D6">
      <w:pPr>
        <w:pStyle w:val="StandardWeb"/>
      </w:pPr>
      <w:r>
        <w:t>8. Herr Christ, in deine Hände</w:t>
      </w:r>
      <w:r>
        <w:br/>
        <w:t xml:space="preserve">Mein Seel </w:t>
      </w:r>
      <w:proofErr w:type="spellStart"/>
      <w:r>
        <w:t>befehl</w:t>
      </w:r>
      <w:proofErr w:type="spellEnd"/>
      <w:r>
        <w:t xml:space="preserve"> ich dir,</w:t>
      </w:r>
      <w:r>
        <w:br/>
        <w:t xml:space="preserve">Sicher mir ein </w:t>
      </w:r>
      <w:proofErr w:type="spellStart"/>
      <w:r>
        <w:t>seligs</w:t>
      </w:r>
      <w:proofErr w:type="spellEnd"/>
      <w:r>
        <w:t xml:space="preserve"> Ende,</w:t>
      </w:r>
      <w:r>
        <w:br/>
        <w:t xml:space="preserve">Mit </w:t>
      </w:r>
      <w:proofErr w:type="spellStart"/>
      <w:r>
        <w:t>deim</w:t>
      </w:r>
      <w:proofErr w:type="spellEnd"/>
      <w:r>
        <w:t xml:space="preserve"> Geist steh bei mir.</w:t>
      </w:r>
      <w:r>
        <w:br/>
        <w:t>Deinem Namen zu Ehren</w:t>
      </w:r>
      <w:r>
        <w:br/>
        <w:t xml:space="preserve">Wie ein Christ </w:t>
      </w:r>
      <w:proofErr w:type="spellStart"/>
      <w:r>
        <w:t>sterb</w:t>
      </w:r>
      <w:proofErr w:type="spellEnd"/>
      <w:r>
        <w:t xml:space="preserve"> ich heut,</w:t>
      </w:r>
      <w:r>
        <w:br/>
        <w:t>Ach, hilf, dass sich bekehren</w:t>
      </w:r>
      <w:r>
        <w:br/>
        <w:t xml:space="preserve">Die armen, blinden </w:t>
      </w:r>
      <w:proofErr w:type="spellStart"/>
      <w:r>
        <w:t>Leut</w:t>
      </w:r>
      <w:proofErr w:type="spellEnd"/>
      <w:r>
        <w:t xml:space="preserve">. </w:t>
      </w:r>
    </w:p>
    <w:p w14:paraId="40016AA3" w14:textId="77777777" w:rsidR="005D31D6" w:rsidRDefault="005D31D6" w:rsidP="005D31D6">
      <w:pPr>
        <w:pStyle w:val="StandardWeb"/>
      </w:pPr>
      <w:r>
        <w:t xml:space="preserve">9. </w:t>
      </w:r>
      <w:proofErr w:type="spellStart"/>
      <w:r>
        <w:t>Theophilum</w:t>
      </w:r>
      <w:proofErr w:type="spellEnd"/>
      <w:r>
        <w:t>, den Kanzler,</w:t>
      </w:r>
      <w:r>
        <w:br/>
        <w:t>Die Jungfrau jammert sehr,</w:t>
      </w:r>
      <w:r>
        <w:br/>
        <w:t>Er sprach: Schon doch dein selber,</w:t>
      </w:r>
      <w:r>
        <w:br/>
        <w:t>Verlass die falsche Lehr,</w:t>
      </w:r>
      <w:r>
        <w:br/>
        <w:t xml:space="preserve">Und </w:t>
      </w:r>
      <w:proofErr w:type="spellStart"/>
      <w:r>
        <w:t>frist</w:t>
      </w:r>
      <w:proofErr w:type="spellEnd"/>
      <w:r>
        <w:t xml:space="preserve"> dein junges Leben.</w:t>
      </w:r>
      <w:r>
        <w:br/>
        <w:t>Drauf Dorotea spricht:</w:t>
      </w:r>
      <w:r>
        <w:br/>
        <w:t>Ein bessres wird mir geben</w:t>
      </w:r>
      <w:r>
        <w:br/>
        <w:t xml:space="preserve">Christus, drum tu </w:t>
      </w:r>
      <w:proofErr w:type="spellStart"/>
      <w:r>
        <w:t>ichs</w:t>
      </w:r>
      <w:proofErr w:type="spellEnd"/>
      <w:r>
        <w:t xml:space="preserve"> nicht.</w:t>
      </w:r>
    </w:p>
    <w:p w14:paraId="1164CE27" w14:textId="77777777" w:rsidR="005D31D6" w:rsidRDefault="005D31D6" w:rsidP="005D31D6">
      <w:pPr>
        <w:pStyle w:val="StandardWeb"/>
      </w:pPr>
      <w:r>
        <w:t xml:space="preserve">10. Ins schöne </w:t>
      </w:r>
      <w:proofErr w:type="spellStart"/>
      <w:r>
        <w:t>Paradeise</w:t>
      </w:r>
      <w:proofErr w:type="spellEnd"/>
      <w:r>
        <w:br/>
        <w:t>Komm ich nach meinem Tod,</w:t>
      </w:r>
      <w:r>
        <w:br/>
        <w:t>Gott zu Lob, Ehr und Preise</w:t>
      </w:r>
      <w:r>
        <w:br/>
      </w:r>
      <w:proofErr w:type="spellStart"/>
      <w:r>
        <w:t>Stehn</w:t>
      </w:r>
      <w:proofErr w:type="spellEnd"/>
      <w:r>
        <w:t xml:space="preserve"> da viel Röslein rot.</w:t>
      </w:r>
      <w:r>
        <w:br/>
        <w:t>Draus wird mir Christ, mein Herre</w:t>
      </w:r>
      <w:r>
        <w:br/>
        <w:t>Machen ein Ehrenkranz.</w:t>
      </w:r>
      <w:r>
        <w:br/>
        <w:t>Der Tod liebt mir viel mehre,</w:t>
      </w:r>
      <w:r>
        <w:br/>
        <w:t>Denn so ich ging zum Tanz.</w:t>
      </w:r>
    </w:p>
    <w:p w14:paraId="634566F6" w14:textId="77777777" w:rsidR="005D31D6" w:rsidRDefault="005D31D6" w:rsidP="005D31D6">
      <w:pPr>
        <w:pStyle w:val="StandardWeb"/>
      </w:pPr>
      <w:r>
        <w:t>11. Theophilus die Rede</w:t>
      </w:r>
      <w:r>
        <w:br/>
        <w:t xml:space="preserve">Hielt für ein </w:t>
      </w:r>
      <w:proofErr w:type="spellStart"/>
      <w:r>
        <w:t>lautern</w:t>
      </w:r>
      <w:proofErr w:type="spellEnd"/>
      <w:r>
        <w:t xml:space="preserve"> Spott.</w:t>
      </w:r>
      <w:r>
        <w:br/>
        <w:t>Mein liebe Dorotea,</w:t>
      </w:r>
      <w:r>
        <w:br/>
        <w:t xml:space="preserve">Wenn du kommst zu </w:t>
      </w:r>
      <w:proofErr w:type="spellStart"/>
      <w:r>
        <w:t>deim</w:t>
      </w:r>
      <w:proofErr w:type="spellEnd"/>
      <w:r>
        <w:t xml:space="preserve"> Gott,</w:t>
      </w:r>
      <w:r>
        <w:br/>
        <w:t>Schick mir auch Äpfel und Röslein</w:t>
      </w:r>
      <w:r>
        <w:br/>
        <w:t>Aus seinem Garten,</w:t>
      </w:r>
      <w:r>
        <w:br/>
        <w:t>Ja, sprach sie, das soll wahr sein,</w:t>
      </w:r>
      <w:r>
        <w:br/>
        <w:t xml:space="preserve">Du sollt ihr warten. </w:t>
      </w:r>
    </w:p>
    <w:p w14:paraId="788BDF6E" w14:textId="77777777" w:rsidR="005D31D6" w:rsidRDefault="005D31D6" w:rsidP="005D31D6">
      <w:pPr>
        <w:pStyle w:val="StandardWeb"/>
      </w:pPr>
      <w:r>
        <w:t>12. Als nun das schöne Jungfräulein</w:t>
      </w:r>
      <w:r>
        <w:br/>
        <w:t>Durchs Schwert gerichtet war,</w:t>
      </w:r>
      <w:r>
        <w:br/>
        <w:t xml:space="preserve">Da kam ein feines </w:t>
      </w:r>
      <w:proofErr w:type="spellStart"/>
      <w:r>
        <w:t>Knäbelein</w:t>
      </w:r>
      <w:proofErr w:type="spellEnd"/>
      <w:r>
        <w:t>,</w:t>
      </w:r>
      <w:r>
        <w:br/>
        <w:t xml:space="preserve">Mit einem </w:t>
      </w:r>
      <w:proofErr w:type="spellStart"/>
      <w:r>
        <w:t>Körblein</w:t>
      </w:r>
      <w:proofErr w:type="spellEnd"/>
      <w:r>
        <w:t xml:space="preserve"> dar,</w:t>
      </w:r>
      <w:r>
        <w:br/>
        <w:t>Und sprach: Sieh hin, Theophile,</w:t>
      </w:r>
      <w:r>
        <w:br/>
        <w:t xml:space="preserve">Da nimm die </w:t>
      </w:r>
      <w:proofErr w:type="spellStart"/>
      <w:r>
        <w:t>Röselein</w:t>
      </w:r>
      <w:proofErr w:type="spellEnd"/>
      <w:r>
        <w:t>,</w:t>
      </w:r>
      <w:r>
        <w:br/>
        <w:t>Die schickt dir Dorotea</w:t>
      </w:r>
      <w:r>
        <w:br/>
        <w:t xml:space="preserve">Aus Christus </w:t>
      </w:r>
      <w:proofErr w:type="spellStart"/>
      <w:r>
        <w:t>Gärtelein</w:t>
      </w:r>
      <w:proofErr w:type="spellEnd"/>
      <w:r>
        <w:t>.</w:t>
      </w:r>
    </w:p>
    <w:p w14:paraId="290766AA" w14:textId="77777777" w:rsidR="005D31D6" w:rsidRDefault="005D31D6" w:rsidP="005D31D6">
      <w:pPr>
        <w:pStyle w:val="StandardWeb"/>
      </w:pPr>
      <w:r>
        <w:t>13. Sie lebt in Freud und Wonne,</w:t>
      </w:r>
      <w:r>
        <w:br/>
        <w:t>Ein End hat all ihr Leid,</w:t>
      </w:r>
      <w:r>
        <w:br/>
      </w:r>
      <w:proofErr w:type="spellStart"/>
      <w:r>
        <w:t>Leucht</w:t>
      </w:r>
      <w:proofErr w:type="spellEnd"/>
      <w:r>
        <w:t xml:space="preserve"> wie die helle Sonne</w:t>
      </w:r>
      <w:r>
        <w:br/>
        <w:t>In ewiger Seligkeit.</w:t>
      </w:r>
      <w:r>
        <w:br/>
        <w:t xml:space="preserve">Theophilus </w:t>
      </w:r>
      <w:proofErr w:type="spellStart"/>
      <w:r>
        <w:t>entsatzt</w:t>
      </w:r>
      <w:proofErr w:type="spellEnd"/>
      <w:r>
        <w:t xml:space="preserve"> sich</w:t>
      </w:r>
      <w:r>
        <w:br/>
        <w:t>Über die Wunder groß,</w:t>
      </w:r>
      <w:r>
        <w:br/>
        <w:t>Und sprach: Herzlich erfreuts mich,</w:t>
      </w:r>
      <w:r>
        <w:br/>
        <w:t>Meins Irrtums bin ich los.</w:t>
      </w:r>
    </w:p>
    <w:p w14:paraId="1BFA4A39" w14:textId="77777777" w:rsidR="005D31D6" w:rsidRDefault="005D31D6" w:rsidP="005D31D6">
      <w:pPr>
        <w:pStyle w:val="StandardWeb"/>
      </w:pPr>
      <w:r>
        <w:t>14. Bald fing er an zu preisen</w:t>
      </w:r>
      <w:r>
        <w:br/>
        <w:t>Christum, den wahren Gott,</w:t>
      </w:r>
      <w:r>
        <w:br/>
        <w:t>Und ließ sich unterweisen</w:t>
      </w:r>
      <w:r>
        <w:br/>
        <w:t>In des Herren Gebot;</w:t>
      </w:r>
      <w:r>
        <w:br/>
        <w:t xml:space="preserve">Die </w:t>
      </w:r>
      <w:proofErr w:type="spellStart"/>
      <w:r>
        <w:t>heilge</w:t>
      </w:r>
      <w:proofErr w:type="spellEnd"/>
      <w:r>
        <w:t xml:space="preserve"> </w:t>
      </w:r>
      <w:proofErr w:type="spellStart"/>
      <w:r>
        <w:t>Tauf</w:t>
      </w:r>
      <w:proofErr w:type="spellEnd"/>
      <w:r>
        <w:t xml:space="preserve"> empfinge</w:t>
      </w:r>
      <w:r>
        <w:br/>
        <w:t xml:space="preserve">Und sich ein Christen </w:t>
      </w:r>
      <w:proofErr w:type="spellStart"/>
      <w:r>
        <w:t>nannt</w:t>
      </w:r>
      <w:proofErr w:type="spellEnd"/>
      <w:r>
        <w:t>,</w:t>
      </w:r>
      <w:r>
        <w:br/>
        <w:t>Fröhlich zur Marter ginge,</w:t>
      </w:r>
      <w:r>
        <w:br/>
        <w:t xml:space="preserve">Und Christum frei bekannt. </w:t>
      </w:r>
    </w:p>
    <w:p w14:paraId="6BFE249A" w14:textId="77777777" w:rsidR="005D31D6" w:rsidRDefault="005D31D6" w:rsidP="005D31D6">
      <w:pPr>
        <w:pStyle w:val="StandardWeb"/>
      </w:pPr>
      <w:r>
        <w:t>15. Gleichwie ein fruchtbar Regen</w:t>
      </w:r>
      <w:r>
        <w:br/>
        <w:t>Ist der Märtyrer Blut,</w:t>
      </w:r>
      <w:r>
        <w:br/>
        <w:t>Viel Frucht durch Gottes Segen</w:t>
      </w:r>
      <w:r>
        <w:br/>
        <w:t>Reichlich er bringen tut.</w:t>
      </w:r>
      <w:r>
        <w:br/>
        <w:t xml:space="preserve">Durchs Kreuz die Kirch </w:t>
      </w:r>
      <w:proofErr w:type="spellStart"/>
      <w:r>
        <w:t>zunimmet</w:t>
      </w:r>
      <w:proofErr w:type="spellEnd"/>
      <w:r>
        <w:br/>
        <w:t xml:space="preserve">Und wächst </w:t>
      </w:r>
      <w:proofErr w:type="spellStart"/>
      <w:r>
        <w:t>ohn</w:t>
      </w:r>
      <w:proofErr w:type="spellEnd"/>
      <w:r>
        <w:t xml:space="preserve"> Unterlass.</w:t>
      </w:r>
      <w:r>
        <w:br/>
        <w:t>Durch Tod zum Leben dringet,</w:t>
      </w:r>
      <w:r>
        <w:br/>
        <w:t xml:space="preserve">Wer herzlich </w:t>
      </w:r>
      <w:proofErr w:type="spellStart"/>
      <w:r>
        <w:t>gläubet</w:t>
      </w:r>
      <w:proofErr w:type="spellEnd"/>
      <w:r>
        <w:t xml:space="preserve"> das. </w:t>
      </w:r>
    </w:p>
    <w:p w14:paraId="71CE82FE" w14:textId="77777777" w:rsidR="00961F47" w:rsidRDefault="00961F47" w:rsidP="00961F47">
      <w:pPr>
        <w:pStyle w:val="berschrift1"/>
      </w:pPr>
      <w:r>
        <w:t>Es war einmal ein reicher Mann</w:t>
      </w:r>
    </w:p>
    <w:p w14:paraId="1A844A5E" w14:textId="77777777" w:rsidR="00961F47" w:rsidRPr="00961F47" w:rsidRDefault="00961F47" w:rsidP="00961F47">
      <w:pPr>
        <w:rPr>
          <w:b/>
        </w:rPr>
      </w:pPr>
      <w:r w:rsidRPr="00961F47">
        <w:rPr>
          <w:b/>
        </w:rPr>
        <w:t>Am ersten Sonntag nach Trinitatis. Evangelium vom reichen Mann.</w:t>
      </w:r>
    </w:p>
    <w:p w14:paraId="6025AC39" w14:textId="77777777" w:rsidR="00961F47" w:rsidRDefault="00961F47" w:rsidP="00961F47">
      <w:pPr>
        <w:pStyle w:val="StandardWeb"/>
      </w:pPr>
      <w:r>
        <w:rPr>
          <w:rStyle w:val="Hervorhebung"/>
        </w:rPr>
        <w:t xml:space="preserve">(Luc. 16.) </w:t>
      </w:r>
    </w:p>
    <w:p w14:paraId="204CE9C4" w14:textId="77777777" w:rsidR="00961F47" w:rsidRDefault="00961F47" w:rsidP="00961F47">
      <w:pPr>
        <w:pStyle w:val="StandardWeb"/>
      </w:pPr>
      <w:r>
        <w:t>Es war einmal ein reicher Mann,</w:t>
      </w:r>
      <w:r>
        <w:br/>
        <w:t>Der trug stets Sammet und Seiden an,</w:t>
      </w:r>
      <w:r>
        <w:br/>
        <w:t xml:space="preserve">Er hätt </w:t>
      </w:r>
      <w:proofErr w:type="spellStart"/>
      <w:r>
        <w:t>alls</w:t>
      </w:r>
      <w:proofErr w:type="spellEnd"/>
      <w:r>
        <w:t xml:space="preserve"> </w:t>
      </w:r>
      <w:proofErr w:type="spellStart"/>
      <w:r>
        <w:t>gnug</w:t>
      </w:r>
      <w:proofErr w:type="spellEnd"/>
      <w:r>
        <w:t xml:space="preserve"> in seinem Haus,</w:t>
      </w:r>
      <w:r>
        <w:br/>
        <w:t xml:space="preserve">Er </w:t>
      </w:r>
      <w:proofErr w:type="spellStart"/>
      <w:r>
        <w:t>banketirt</w:t>
      </w:r>
      <w:proofErr w:type="spellEnd"/>
      <w:r>
        <w:t xml:space="preserve"> und lebt im Saus.</w:t>
      </w:r>
    </w:p>
    <w:p w14:paraId="41B0BCA0" w14:textId="77777777" w:rsidR="00961F47" w:rsidRDefault="00961F47" w:rsidP="00961F47">
      <w:pPr>
        <w:pStyle w:val="StandardWeb"/>
      </w:pPr>
      <w:r>
        <w:t>2. Dagegen war ein armer Mann,</w:t>
      </w:r>
      <w:r>
        <w:br/>
      </w:r>
      <w:proofErr w:type="spellStart"/>
      <w:r>
        <w:t>Derselb</w:t>
      </w:r>
      <w:proofErr w:type="spellEnd"/>
      <w:r>
        <w:t xml:space="preserve"> hat weder um noch an,</w:t>
      </w:r>
      <w:r>
        <w:br/>
        <w:t xml:space="preserve">Sein ganzer Leib war </w:t>
      </w:r>
      <w:proofErr w:type="spellStart"/>
      <w:r>
        <w:t>woller</w:t>
      </w:r>
      <w:proofErr w:type="spellEnd"/>
      <w:r>
        <w:t xml:space="preserve"> </w:t>
      </w:r>
      <w:proofErr w:type="spellStart"/>
      <w:r>
        <w:t>Gschwür</w:t>
      </w:r>
      <w:proofErr w:type="spellEnd"/>
      <w:r>
        <w:t>,</w:t>
      </w:r>
      <w:r>
        <w:br/>
        <w:t xml:space="preserve">Er lag fürs reichen Mannes Thür. </w:t>
      </w:r>
    </w:p>
    <w:p w14:paraId="34411759" w14:textId="77777777" w:rsidR="00961F47" w:rsidRDefault="00961F47" w:rsidP="00961F47">
      <w:pPr>
        <w:pStyle w:val="StandardWeb"/>
      </w:pPr>
      <w:r>
        <w:t xml:space="preserve">3. Er bat nur um die </w:t>
      </w:r>
      <w:proofErr w:type="spellStart"/>
      <w:r>
        <w:t>Bißlein</w:t>
      </w:r>
      <w:proofErr w:type="spellEnd"/>
      <w:r>
        <w:t xml:space="preserve"> Brot,</w:t>
      </w:r>
      <w:r>
        <w:br/>
      </w:r>
      <w:proofErr w:type="spellStart"/>
      <w:r>
        <w:t>Daß</w:t>
      </w:r>
      <w:proofErr w:type="spellEnd"/>
      <w:r>
        <w:t xml:space="preserve"> er nicht </w:t>
      </w:r>
      <w:proofErr w:type="spellStart"/>
      <w:r>
        <w:t>stürb</w:t>
      </w:r>
      <w:proofErr w:type="spellEnd"/>
      <w:r>
        <w:t xml:space="preserve"> für </w:t>
      </w:r>
      <w:proofErr w:type="spellStart"/>
      <w:r>
        <w:t>Hungersnoth</w:t>
      </w:r>
      <w:proofErr w:type="spellEnd"/>
      <w:r>
        <w:t>,</w:t>
      </w:r>
      <w:r>
        <w:br/>
        <w:t>Die sonst fallen vom Tisch herab,</w:t>
      </w:r>
      <w:r>
        <w:br/>
        <w:t xml:space="preserve">Aber Niemand ihm etwas gab. </w:t>
      </w:r>
    </w:p>
    <w:p w14:paraId="40298746" w14:textId="77777777" w:rsidR="00961F47" w:rsidRDefault="00961F47" w:rsidP="00961F47">
      <w:pPr>
        <w:pStyle w:val="StandardWeb"/>
      </w:pPr>
      <w:r>
        <w:t xml:space="preserve">4. Sein Schwären ihm die </w:t>
      </w:r>
      <w:proofErr w:type="spellStart"/>
      <w:r>
        <w:t>Hündelein</w:t>
      </w:r>
      <w:proofErr w:type="spellEnd"/>
      <w:r>
        <w:br/>
        <w:t>Leckten mit ihren Zungen rein,</w:t>
      </w:r>
      <w:r>
        <w:br/>
        <w:t>Viel größer war ihr Gütigkeit,</w:t>
      </w:r>
      <w:r>
        <w:br/>
      </w:r>
      <w:proofErr w:type="spellStart"/>
      <w:r>
        <w:t>Denns</w:t>
      </w:r>
      <w:proofErr w:type="spellEnd"/>
      <w:r>
        <w:t xml:space="preserve"> reichen Manns Barmherzigkeit. </w:t>
      </w:r>
    </w:p>
    <w:p w14:paraId="14376F62" w14:textId="77777777" w:rsidR="00961F47" w:rsidRDefault="00961F47" w:rsidP="00961F47">
      <w:pPr>
        <w:pStyle w:val="StandardWeb"/>
      </w:pPr>
      <w:r>
        <w:t xml:space="preserve">5. Sein </w:t>
      </w:r>
      <w:proofErr w:type="spellStart"/>
      <w:r>
        <w:t>Armuth</w:t>
      </w:r>
      <w:proofErr w:type="spellEnd"/>
      <w:r>
        <w:t xml:space="preserve"> </w:t>
      </w:r>
      <w:proofErr w:type="spellStart"/>
      <w:r>
        <w:t>leidt</w:t>
      </w:r>
      <w:proofErr w:type="spellEnd"/>
      <w:r>
        <w:t xml:space="preserve"> er mit Geduld,</w:t>
      </w:r>
      <w:r>
        <w:br/>
        <w:t>Gott hat ihn lieb und war ihm hold,</w:t>
      </w:r>
      <w:r>
        <w:br/>
        <w:t xml:space="preserve">Drum half er ihm von </w:t>
      </w:r>
      <w:proofErr w:type="spellStart"/>
      <w:r>
        <w:t>seim</w:t>
      </w:r>
      <w:proofErr w:type="spellEnd"/>
      <w:r>
        <w:t xml:space="preserve"> Elend,</w:t>
      </w:r>
      <w:r>
        <w:br/>
        <w:t xml:space="preserve">Und </w:t>
      </w:r>
      <w:proofErr w:type="spellStart"/>
      <w:r>
        <w:t>bescheert</w:t>
      </w:r>
      <w:proofErr w:type="spellEnd"/>
      <w:r>
        <w:t xml:space="preserve"> ihm ein </w:t>
      </w:r>
      <w:proofErr w:type="spellStart"/>
      <w:r>
        <w:t>seligs</w:t>
      </w:r>
      <w:proofErr w:type="spellEnd"/>
      <w:r>
        <w:t xml:space="preserve"> End. </w:t>
      </w:r>
    </w:p>
    <w:p w14:paraId="2DB8CC1C" w14:textId="77777777" w:rsidR="00961F47" w:rsidRDefault="00961F47" w:rsidP="00961F47">
      <w:pPr>
        <w:pStyle w:val="StandardWeb"/>
      </w:pPr>
      <w:r>
        <w:t>6. Sein Seel die lieben Engelein,</w:t>
      </w:r>
      <w:r>
        <w:br/>
        <w:t xml:space="preserve">Da er verschied, </w:t>
      </w:r>
      <w:proofErr w:type="spellStart"/>
      <w:r>
        <w:t>beleiten</w:t>
      </w:r>
      <w:proofErr w:type="spellEnd"/>
      <w:r>
        <w:rPr>
          <w:rStyle w:val="Funotenzeichen"/>
        </w:rPr>
        <w:footnoteReference w:id="5"/>
      </w:r>
      <w:r>
        <w:t xml:space="preserve"> sein,</w:t>
      </w:r>
      <w:r>
        <w:br/>
        <w:t>Und brachten sie mit Freuden groß</w:t>
      </w:r>
      <w:r>
        <w:br/>
        <w:t xml:space="preserve">Dem Abraham in seinen Schoß. </w:t>
      </w:r>
    </w:p>
    <w:p w14:paraId="257B08EB" w14:textId="77777777" w:rsidR="00961F47" w:rsidRDefault="00961F47" w:rsidP="00961F47">
      <w:pPr>
        <w:pStyle w:val="StandardWeb"/>
      </w:pPr>
      <w:r>
        <w:t>7. Darnach starb auch der reiche Mann,</w:t>
      </w:r>
      <w:r>
        <w:br/>
        <w:t xml:space="preserve">Sein Gut und Pracht </w:t>
      </w:r>
      <w:proofErr w:type="spellStart"/>
      <w:r>
        <w:t>mußt</w:t>
      </w:r>
      <w:proofErr w:type="spellEnd"/>
      <w:r>
        <w:t xml:space="preserve"> er </w:t>
      </w:r>
      <w:proofErr w:type="spellStart"/>
      <w:r>
        <w:t>verlan</w:t>
      </w:r>
      <w:proofErr w:type="spellEnd"/>
      <w:r>
        <w:t>,</w:t>
      </w:r>
      <w:r>
        <w:br/>
        <w:t xml:space="preserve">Herrlich war das </w:t>
      </w:r>
      <w:proofErr w:type="spellStart"/>
      <w:r>
        <w:t>Begräbniß</w:t>
      </w:r>
      <w:proofErr w:type="spellEnd"/>
      <w:r>
        <w:t xml:space="preserve"> sein,</w:t>
      </w:r>
      <w:r>
        <w:br/>
        <w:t xml:space="preserve">Die Seel fuhr in der Höllen Pein. </w:t>
      </w:r>
    </w:p>
    <w:p w14:paraId="7C11E26E" w14:textId="77777777" w:rsidR="00961F47" w:rsidRDefault="00961F47" w:rsidP="00961F47">
      <w:pPr>
        <w:pStyle w:val="StandardWeb"/>
      </w:pPr>
      <w:r>
        <w:t xml:space="preserve">8. Da er saß in der Höllen </w:t>
      </w:r>
      <w:proofErr w:type="spellStart"/>
      <w:r>
        <w:t>Flamm</w:t>
      </w:r>
      <w:proofErr w:type="spellEnd"/>
      <w:r>
        <w:t>,</w:t>
      </w:r>
      <w:r>
        <w:br/>
      </w:r>
      <w:proofErr w:type="spellStart"/>
      <w:r>
        <w:t>Sahe</w:t>
      </w:r>
      <w:proofErr w:type="spellEnd"/>
      <w:r>
        <w:t xml:space="preserve"> er von ferne Abraham,</w:t>
      </w:r>
      <w:r>
        <w:br/>
        <w:t xml:space="preserve">Und </w:t>
      </w:r>
      <w:proofErr w:type="spellStart"/>
      <w:r>
        <w:t>Lazarum</w:t>
      </w:r>
      <w:proofErr w:type="spellEnd"/>
      <w:r>
        <w:t xml:space="preserve"> in seinem Schoß</w:t>
      </w:r>
      <w:r>
        <w:br/>
        <w:t xml:space="preserve">Sitzen, in </w:t>
      </w:r>
      <w:proofErr w:type="spellStart"/>
      <w:r>
        <w:t>Wonn</w:t>
      </w:r>
      <w:proofErr w:type="spellEnd"/>
      <w:r>
        <w:t xml:space="preserve"> und Freuden groß. </w:t>
      </w:r>
    </w:p>
    <w:p w14:paraId="5528859A" w14:textId="77777777" w:rsidR="00961F47" w:rsidRDefault="00961F47" w:rsidP="00961F47">
      <w:pPr>
        <w:pStyle w:val="StandardWeb"/>
      </w:pPr>
      <w:r>
        <w:t>9. Da hub er auf die Stimme sein,</w:t>
      </w:r>
      <w:r>
        <w:br/>
        <w:t>Schrie: Abraham, o Vater mein,</w:t>
      </w:r>
      <w:r>
        <w:br/>
        <w:t xml:space="preserve">Erbarm dich mein, send </w:t>
      </w:r>
      <w:proofErr w:type="spellStart"/>
      <w:r>
        <w:t>Lazarum</w:t>
      </w:r>
      <w:proofErr w:type="spellEnd"/>
      <w:r>
        <w:t>,</w:t>
      </w:r>
      <w:r>
        <w:br/>
        <w:t xml:space="preserve">Auf </w:t>
      </w:r>
      <w:proofErr w:type="spellStart"/>
      <w:r>
        <w:t>daß</w:t>
      </w:r>
      <w:proofErr w:type="spellEnd"/>
      <w:r>
        <w:t xml:space="preserve"> er mir zu Hülfe komm. </w:t>
      </w:r>
    </w:p>
    <w:p w14:paraId="0E9A57AA" w14:textId="77777777" w:rsidR="00961F47" w:rsidRDefault="00961F47" w:rsidP="00961F47">
      <w:pPr>
        <w:pStyle w:val="StandardWeb"/>
      </w:pPr>
      <w:r>
        <w:t>10. Denn ich leid große Qual und Pein,</w:t>
      </w:r>
      <w:r>
        <w:br/>
      </w:r>
      <w:proofErr w:type="spellStart"/>
      <w:r>
        <w:t>Laß</w:t>
      </w:r>
      <w:proofErr w:type="spellEnd"/>
      <w:r>
        <w:t xml:space="preserve"> ihn tunken sein Finger ein,</w:t>
      </w:r>
      <w:r>
        <w:br/>
      </w:r>
      <w:proofErr w:type="spellStart"/>
      <w:r>
        <w:t>Daß</w:t>
      </w:r>
      <w:proofErr w:type="spellEnd"/>
      <w:r>
        <w:t xml:space="preserve"> er erfrisch die Zunge mein,</w:t>
      </w:r>
      <w:r>
        <w:br/>
        <w:t xml:space="preserve">Mit einem </w:t>
      </w:r>
      <w:proofErr w:type="spellStart"/>
      <w:r>
        <w:t>Wassertröpfelein</w:t>
      </w:r>
      <w:proofErr w:type="spellEnd"/>
      <w:r>
        <w:t>.</w:t>
      </w:r>
    </w:p>
    <w:p w14:paraId="5221CBC1" w14:textId="77777777" w:rsidR="00961F47" w:rsidRDefault="00961F47" w:rsidP="00961F47">
      <w:pPr>
        <w:pStyle w:val="StandardWeb"/>
      </w:pPr>
      <w:r>
        <w:t>11. Darauf Abraham zu ihm sprach:</w:t>
      </w:r>
      <w:r>
        <w:br/>
        <w:t>Gedenk, mein Sohn, der guten Tag,</w:t>
      </w:r>
      <w:r>
        <w:br/>
        <w:t>Die du bei deinem Leben hast,</w:t>
      </w:r>
      <w:r>
        <w:br/>
        <w:t xml:space="preserve">Da du allzeit nur schlemmst und </w:t>
      </w:r>
      <w:proofErr w:type="spellStart"/>
      <w:r>
        <w:t>praßst</w:t>
      </w:r>
      <w:proofErr w:type="spellEnd"/>
      <w:r>
        <w:t>.</w:t>
      </w:r>
    </w:p>
    <w:p w14:paraId="75929163" w14:textId="77777777" w:rsidR="00961F47" w:rsidRDefault="00961F47" w:rsidP="00961F47">
      <w:pPr>
        <w:pStyle w:val="StandardWeb"/>
      </w:pPr>
      <w:r>
        <w:t xml:space="preserve">12. </w:t>
      </w:r>
      <w:proofErr w:type="spellStart"/>
      <w:r>
        <w:t>Dargegen</w:t>
      </w:r>
      <w:proofErr w:type="spellEnd"/>
      <w:r>
        <w:t xml:space="preserve"> Lazarus litt Noth,</w:t>
      </w:r>
      <w:r>
        <w:br/>
        <w:t xml:space="preserve">Du versagst ihm ein </w:t>
      </w:r>
      <w:proofErr w:type="spellStart"/>
      <w:r>
        <w:t>Bißlein</w:t>
      </w:r>
      <w:proofErr w:type="spellEnd"/>
      <w:r>
        <w:t xml:space="preserve"> Brot,</w:t>
      </w:r>
      <w:r>
        <w:br/>
        <w:t xml:space="preserve">Jetzt hat </w:t>
      </w:r>
      <w:proofErr w:type="spellStart"/>
      <w:r>
        <w:t>sichs</w:t>
      </w:r>
      <w:proofErr w:type="spellEnd"/>
      <w:r>
        <w:t xml:space="preserve"> </w:t>
      </w:r>
      <w:proofErr w:type="spellStart"/>
      <w:r>
        <w:t>Blättlein</w:t>
      </w:r>
      <w:proofErr w:type="spellEnd"/>
      <w:r>
        <w:t xml:space="preserve"> umgekehrt,</w:t>
      </w:r>
      <w:r>
        <w:br/>
        <w:t>Du wirst geplagt, er wird geehrt.</w:t>
      </w:r>
    </w:p>
    <w:p w14:paraId="12E080D9" w14:textId="77777777" w:rsidR="00961F47" w:rsidRDefault="00961F47" w:rsidP="00961F47">
      <w:pPr>
        <w:pStyle w:val="StandardWeb"/>
      </w:pPr>
      <w:r>
        <w:t>13. Und ob ich ihn gleich senden wollt</w:t>
      </w:r>
      <w:r>
        <w:br/>
        <w:t xml:space="preserve">Herab, </w:t>
      </w:r>
      <w:proofErr w:type="spellStart"/>
      <w:r>
        <w:t>daß</w:t>
      </w:r>
      <w:proofErr w:type="spellEnd"/>
      <w:r>
        <w:t xml:space="preserve"> er dich trösten sollt,</w:t>
      </w:r>
      <w:r>
        <w:br/>
        <w:t>Ein große Kluft uns hindert dran,</w:t>
      </w:r>
      <w:r>
        <w:br/>
        <w:t>Keiner zum Andern kommen kann.</w:t>
      </w:r>
    </w:p>
    <w:p w14:paraId="49BBBE4D" w14:textId="77777777" w:rsidR="00961F47" w:rsidRDefault="00961F47" w:rsidP="00961F47">
      <w:pPr>
        <w:pStyle w:val="StandardWeb"/>
      </w:pPr>
      <w:r>
        <w:t>14. Ach, so nichts werden mag daraus,</w:t>
      </w:r>
      <w:r>
        <w:br/>
        <w:t>So send doch in mein Vaters Haus</w:t>
      </w:r>
      <w:r>
        <w:br/>
        <w:t xml:space="preserve">Den </w:t>
      </w:r>
      <w:proofErr w:type="spellStart"/>
      <w:r>
        <w:t>Lazarum</w:t>
      </w:r>
      <w:proofErr w:type="spellEnd"/>
      <w:r>
        <w:t xml:space="preserve"> </w:t>
      </w:r>
      <w:proofErr w:type="spellStart"/>
      <w:r>
        <w:t>zun</w:t>
      </w:r>
      <w:proofErr w:type="spellEnd"/>
      <w:r>
        <w:t xml:space="preserve"> Brüdern mein,</w:t>
      </w:r>
      <w:r>
        <w:br/>
      </w:r>
      <w:proofErr w:type="spellStart"/>
      <w:r>
        <w:t>Daß</w:t>
      </w:r>
      <w:proofErr w:type="spellEnd"/>
      <w:r>
        <w:t xml:space="preserve"> er ihn sag mein Noth und Pein.</w:t>
      </w:r>
    </w:p>
    <w:p w14:paraId="42807606" w14:textId="77777777" w:rsidR="00961F47" w:rsidRDefault="00961F47" w:rsidP="00961F47">
      <w:pPr>
        <w:pStyle w:val="StandardWeb"/>
      </w:pPr>
      <w:r>
        <w:t xml:space="preserve">15. Abraham sprach: Sie </w:t>
      </w:r>
      <w:proofErr w:type="spellStart"/>
      <w:r>
        <w:t>han</w:t>
      </w:r>
      <w:proofErr w:type="spellEnd"/>
      <w:r>
        <w:t xml:space="preserve"> Gotts Wort,</w:t>
      </w:r>
      <w:r>
        <w:br/>
        <w:t>Mosen und die Propheten dort,</w:t>
      </w:r>
      <w:r>
        <w:br/>
      </w:r>
      <w:proofErr w:type="spellStart"/>
      <w:r>
        <w:t>Laß</w:t>
      </w:r>
      <w:proofErr w:type="spellEnd"/>
      <w:r>
        <w:t xml:space="preserve"> sie die hörn mit allem Fleiß,</w:t>
      </w:r>
      <w:r>
        <w:br/>
        <w:t>Das ist die allerbeste Weis.</w:t>
      </w:r>
    </w:p>
    <w:p w14:paraId="553CAD27" w14:textId="77777777" w:rsidR="00961F47" w:rsidRDefault="00961F47" w:rsidP="00961F47">
      <w:pPr>
        <w:pStyle w:val="StandardWeb"/>
      </w:pPr>
      <w:r>
        <w:t>16. Ah nein, sprach der elende Mann,</w:t>
      </w:r>
      <w:r>
        <w:br/>
        <w:t xml:space="preserve">So Jemand würd vom Tod </w:t>
      </w:r>
      <w:proofErr w:type="spellStart"/>
      <w:r>
        <w:t>aufstahn</w:t>
      </w:r>
      <w:proofErr w:type="spellEnd"/>
      <w:r>
        <w:t>,</w:t>
      </w:r>
      <w:r>
        <w:br/>
        <w:t xml:space="preserve">Und ihn </w:t>
      </w:r>
      <w:proofErr w:type="spellStart"/>
      <w:r>
        <w:t>solchs</w:t>
      </w:r>
      <w:proofErr w:type="spellEnd"/>
      <w:r>
        <w:t xml:space="preserve"> alles zeigen an,</w:t>
      </w:r>
      <w:r>
        <w:br/>
        <w:t xml:space="preserve">So würden sie sich kehren dran. </w:t>
      </w:r>
    </w:p>
    <w:p w14:paraId="13CB9D5E" w14:textId="77777777" w:rsidR="00961F47" w:rsidRDefault="00961F47" w:rsidP="00961F47">
      <w:pPr>
        <w:pStyle w:val="StandardWeb"/>
      </w:pPr>
      <w:r>
        <w:t xml:space="preserve">17. Nein, sprach Abraham, wer </w:t>
      </w:r>
      <w:proofErr w:type="spellStart"/>
      <w:r>
        <w:t>veracht</w:t>
      </w:r>
      <w:proofErr w:type="spellEnd"/>
      <w:r>
        <w:br/>
        <w:t>Gotts Wort, und der Propheten lacht,</w:t>
      </w:r>
      <w:r>
        <w:br/>
        <w:t xml:space="preserve">Der glaubt auch keinen </w:t>
      </w:r>
      <w:proofErr w:type="spellStart"/>
      <w:r>
        <w:t>Todten</w:t>
      </w:r>
      <w:proofErr w:type="spellEnd"/>
      <w:r>
        <w:t xml:space="preserve"> nicht,</w:t>
      </w:r>
      <w:r>
        <w:br/>
        <w:t xml:space="preserve">So er </w:t>
      </w:r>
      <w:proofErr w:type="spellStart"/>
      <w:r>
        <w:t>aufstünd</w:t>
      </w:r>
      <w:proofErr w:type="spellEnd"/>
      <w:r>
        <w:t xml:space="preserve"> und ihn </w:t>
      </w:r>
      <w:proofErr w:type="spellStart"/>
      <w:r>
        <w:t>bericht</w:t>
      </w:r>
      <w:proofErr w:type="spellEnd"/>
      <w:r>
        <w:t xml:space="preserve">. </w:t>
      </w:r>
    </w:p>
    <w:p w14:paraId="0560DDB8" w14:textId="77777777" w:rsidR="00961F47" w:rsidRDefault="00961F47" w:rsidP="00961F47">
      <w:pPr>
        <w:pStyle w:val="StandardWeb"/>
      </w:pPr>
      <w:r>
        <w:t xml:space="preserve">18. Das Exempel hat </w:t>
      </w:r>
      <w:proofErr w:type="spellStart"/>
      <w:r>
        <w:t>fürgestellt</w:t>
      </w:r>
      <w:proofErr w:type="spellEnd"/>
      <w:r>
        <w:br/>
        <w:t xml:space="preserve">Uns Christ, der Herr, dem sehr </w:t>
      </w:r>
      <w:proofErr w:type="spellStart"/>
      <w:r>
        <w:t>mißfällt</w:t>
      </w:r>
      <w:proofErr w:type="spellEnd"/>
      <w:r>
        <w:t>,</w:t>
      </w:r>
      <w:r>
        <w:br/>
        <w:t xml:space="preserve">Wenn man </w:t>
      </w:r>
      <w:proofErr w:type="spellStart"/>
      <w:r>
        <w:t>zuschleußt</w:t>
      </w:r>
      <w:proofErr w:type="spellEnd"/>
      <w:r>
        <w:t xml:space="preserve"> die milde Hand</w:t>
      </w:r>
      <w:r>
        <w:br/>
        <w:t xml:space="preserve">Dem Dürftigen in unserm </w:t>
      </w:r>
      <w:proofErr w:type="spellStart"/>
      <w:r>
        <w:t>land</w:t>
      </w:r>
      <w:proofErr w:type="spellEnd"/>
      <w:r>
        <w:t xml:space="preserve">. </w:t>
      </w:r>
    </w:p>
    <w:p w14:paraId="702682A7" w14:textId="77777777" w:rsidR="00961F47" w:rsidRDefault="00961F47" w:rsidP="00961F47">
      <w:pPr>
        <w:pStyle w:val="StandardWeb"/>
      </w:pPr>
      <w:r>
        <w:t>19. Ah, was hilft nun dem reichen Mann</w:t>
      </w:r>
      <w:r>
        <w:br/>
        <w:t>Sein Gut und Geld, drum kehrt euch dran,</w:t>
      </w:r>
      <w:r>
        <w:br/>
        <w:t xml:space="preserve">Die ihr so </w:t>
      </w:r>
      <w:proofErr w:type="spellStart"/>
      <w:r>
        <w:t>geitzt</w:t>
      </w:r>
      <w:proofErr w:type="spellEnd"/>
      <w:r>
        <w:t>, wuchert und scharrt,</w:t>
      </w:r>
      <w:r>
        <w:br/>
      </w:r>
      <w:proofErr w:type="spellStart"/>
      <w:r>
        <w:t>Thut</w:t>
      </w:r>
      <w:proofErr w:type="spellEnd"/>
      <w:r>
        <w:t xml:space="preserve"> </w:t>
      </w:r>
      <w:proofErr w:type="spellStart"/>
      <w:r>
        <w:t>Buß</w:t>
      </w:r>
      <w:proofErr w:type="spellEnd"/>
      <w:r>
        <w:t xml:space="preserve">, und nicht darin verharrt. </w:t>
      </w:r>
    </w:p>
    <w:p w14:paraId="106F4452" w14:textId="77777777" w:rsidR="00961F47" w:rsidRDefault="00961F47" w:rsidP="00961F47">
      <w:pPr>
        <w:pStyle w:val="StandardWeb"/>
      </w:pPr>
      <w:r>
        <w:t>20. Ihr Reichen, nehmt euch an der Noth</w:t>
      </w:r>
      <w:r>
        <w:br/>
        <w:t xml:space="preserve">Der Armen, denn drum </w:t>
      </w:r>
      <w:proofErr w:type="spellStart"/>
      <w:r>
        <w:t>giebts</w:t>
      </w:r>
      <w:proofErr w:type="spellEnd"/>
      <w:r>
        <w:t xml:space="preserve"> euch Gott;</w:t>
      </w:r>
      <w:r>
        <w:br/>
        <w:t xml:space="preserve">Was ihr den Armen Guts </w:t>
      </w:r>
      <w:proofErr w:type="spellStart"/>
      <w:r>
        <w:t>werdt</w:t>
      </w:r>
      <w:proofErr w:type="spellEnd"/>
      <w:r>
        <w:t xml:space="preserve"> </w:t>
      </w:r>
      <w:proofErr w:type="spellStart"/>
      <w:r>
        <w:t>thun</w:t>
      </w:r>
      <w:proofErr w:type="spellEnd"/>
      <w:r>
        <w:t>,</w:t>
      </w:r>
      <w:r>
        <w:br/>
        <w:t>Das will euch zahlen Gottes Sohn.</w:t>
      </w:r>
    </w:p>
    <w:p w14:paraId="179CB6D0" w14:textId="77777777" w:rsidR="00961F47" w:rsidRDefault="00961F47" w:rsidP="00961F47">
      <w:pPr>
        <w:pStyle w:val="StandardWeb"/>
      </w:pPr>
      <w:r>
        <w:t xml:space="preserve">Gebet. </w:t>
      </w:r>
    </w:p>
    <w:p w14:paraId="721E05CD" w14:textId="77777777" w:rsidR="00961F47" w:rsidRDefault="00961F47" w:rsidP="00961F47">
      <w:pPr>
        <w:pStyle w:val="StandardWeb"/>
      </w:pPr>
      <w:r>
        <w:t xml:space="preserve">Herr Christ, </w:t>
      </w:r>
      <w:proofErr w:type="spellStart"/>
      <w:r>
        <w:t>verleih</w:t>
      </w:r>
      <w:proofErr w:type="spellEnd"/>
      <w:r>
        <w:t xml:space="preserve"> uns in </w:t>
      </w:r>
      <w:proofErr w:type="spellStart"/>
      <w:r>
        <w:t>Armuth</w:t>
      </w:r>
      <w:proofErr w:type="spellEnd"/>
      <w:r>
        <w:br/>
        <w:t>Und Kreuz, Geduld und sanften Muth,</w:t>
      </w:r>
      <w:r>
        <w:br/>
        <w:t xml:space="preserve">Und </w:t>
      </w:r>
      <w:proofErr w:type="spellStart"/>
      <w:r>
        <w:t>tröst</w:t>
      </w:r>
      <w:proofErr w:type="spellEnd"/>
      <w:r>
        <w:t xml:space="preserve"> all arme Lazaros,</w:t>
      </w:r>
      <w:r>
        <w:br/>
        <w:t>Und hilf ihn bald in Abrahams Schoos.</w:t>
      </w:r>
    </w:p>
    <w:p w14:paraId="04D18B2D" w14:textId="77777777" w:rsidR="00961F47" w:rsidRDefault="00961F47" w:rsidP="00961F47">
      <w:pPr>
        <w:pStyle w:val="StandardWeb"/>
      </w:pPr>
      <w:r>
        <w:t>Amen.</w:t>
      </w:r>
    </w:p>
    <w:p w14:paraId="6D7E98A6" w14:textId="77777777" w:rsidR="00106E59" w:rsidRDefault="00106E59" w:rsidP="00106E59">
      <w:pPr>
        <w:pStyle w:val="berschrift1"/>
      </w:pPr>
      <w:r w:rsidRPr="00106E59">
        <w:t>Freuet euch, ihr lieben Christen</w:t>
      </w:r>
    </w:p>
    <w:p w14:paraId="2CB2F837" w14:textId="77777777" w:rsidR="00106E59" w:rsidRDefault="00106E59" w:rsidP="00106E59">
      <w:pPr>
        <w:pStyle w:val="StandardWeb"/>
      </w:pPr>
      <w:r>
        <w:t>1.) Freuet euch, ihr lieben Christen,</w:t>
      </w:r>
      <w:r>
        <w:br/>
        <w:t>Freuet euch von Herzen sehr,</w:t>
      </w:r>
      <w:r>
        <w:br/>
        <w:t>Euch ist geboren Christus,</w:t>
      </w:r>
      <w:r>
        <w:br/>
        <w:t>Recht gute neue Mär,</w:t>
      </w:r>
      <w:r>
        <w:br/>
        <w:t>Es singen uns die Engel</w:t>
      </w:r>
      <w:r>
        <w:br/>
        <w:t>Aus Gottes hohem Thron</w:t>
      </w:r>
      <w:r>
        <w:br/>
        <w:t>Gar lieblich tun sie singen,</w:t>
      </w:r>
      <w:r>
        <w:br/>
        <w:t xml:space="preserve">Fürwahr </w:t>
      </w:r>
      <w:proofErr w:type="spellStart"/>
      <w:r>
        <w:t>ein’n</w:t>
      </w:r>
      <w:proofErr w:type="spellEnd"/>
      <w:r>
        <w:t xml:space="preserve"> süßen Ton.</w:t>
      </w:r>
    </w:p>
    <w:p w14:paraId="68E933B7" w14:textId="77777777" w:rsidR="00106E59" w:rsidRDefault="00106E59" w:rsidP="00106E59">
      <w:pPr>
        <w:pStyle w:val="StandardWeb"/>
      </w:pPr>
      <w:r>
        <w:t>2.) Also tun sie uns singen:</w:t>
      </w:r>
      <w:r>
        <w:br/>
        <w:t>Das Kindlein ist euch hold.</w:t>
      </w:r>
      <w:r>
        <w:br/>
        <w:t>Es ist des Vaters Wille,</w:t>
      </w:r>
      <w:r>
        <w:br/>
        <w:t>Der hat’s also gewollt.</w:t>
      </w:r>
      <w:r>
        <w:br/>
        <w:t xml:space="preserve">Es ist euch </w:t>
      </w:r>
      <w:proofErr w:type="spellStart"/>
      <w:r>
        <w:t>dagegeben</w:t>
      </w:r>
      <w:proofErr w:type="spellEnd"/>
      <w:r>
        <w:t>,</w:t>
      </w:r>
      <w:r>
        <w:br/>
        <w:t xml:space="preserve">Dadurch ihr sollet </w:t>
      </w:r>
      <w:proofErr w:type="spellStart"/>
      <w:r>
        <w:t>han</w:t>
      </w:r>
      <w:proofErr w:type="spellEnd"/>
      <w:r>
        <w:br/>
        <w:t>Des Vaters Gunst und Segen,</w:t>
      </w:r>
      <w:r>
        <w:br/>
        <w:t>Sein Gnad‘ ist aufgetan.</w:t>
      </w:r>
    </w:p>
    <w:p w14:paraId="5571D63C" w14:textId="77777777" w:rsidR="00106E59" w:rsidRDefault="00106E59" w:rsidP="00106E59">
      <w:pPr>
        <w:pStyle w:val="StandardWeb"/>
      </w:pPr>
      <w:r>
        <w:t>3.) Nicht lasset euch erschrecken</w:t>
      </w:r>
      <w:r>
        <w:br/>
        <w:t>Sein klein‘ gering‘ Gestalt.</w:t>
      </w:r>
      <w:r>
        <w:br/>
        <w:t>Was tut er drunter decken?</w:t>
      </w:r>
      <w:r>
        <w:br/>
        <w:t>Sein mächtig‘ groß‘ Gewalt.</w:t>
      </w:r>
      <w:r>
        <w:br/>
        <w:t>Er liegt dort in der Krippen</w:t>
      </w:r>
      <w:r>
        <w:br/>
        <w:t>Im Elend, Jammer groß,</w:t>
      </w:r>
      <w:r>
        <w:br/>
        <w:t>Doch ist er aller Ding‘ ein Herr,</w:t>
      </w:r>
      <w:r>
        <w:br/>
        <w:t>Sein Herrschaft hat kein Maß.</w:t>
      </w:r>
    </w:p>
    <w:p w14:paraId="0B34A513" w14:textId="77777777" w:rsidR="00106E59" w:rsidRDefault="00106E59" w:rsidP="00106E59">
      <w:pPr>
        <w:pStyle w:val="StandardWeb"/>
      </w:pPr>
      <w:r>
        <w:t>4.) Tod, Teufel und die Hölle</w:t>
      </w:r>
      <w:r>
        <w:br/>
        <w:t xml:space="preserve">Haben den Sieg </w:t>
      </w:r>
      <w:proofErr w:type="spellStart"/>
      <w:r>
        <w:t>verlorn</w:t>
      </w:r>
      <w:proofErr w:type="spellEnd"/>
      <w:r>
        <w:t>.</w:t>
      </w:r>
      <w:r>
        <w:br/>
        <w:t>Das Kindlein tut sie fällen,</w:t>
      </w:r>
      <w:r>
        <w:br/>
        <w:t>Ganz nichts gilt jetzt ihr Zorn.</w:t>
      </w:r>
      <w:r>
        <w:br/>
        <w:t xml:space="preserve">Ihr Macht, die ist </w:t>
      </w:r>
      <w:proofErr w:type="spellStart"/>
      <w:r>
        <w:t>gekränket</w:t>
      </w:r>
      <w:proofErr w:type="spellEnd"/>
      <w:r>
        <w:t>,</w:t>
      </w:r>
      <w:r>
        <w:br/>
        <w:t>Da ist kein Zweifel an,</w:t>
      </w:r>
      <w:r>
        <w:br/>
        <w:t>Das Kindlein tut sie fällen,</w:t>
      </w:r>
      <w:r>
        <w:br/>
        <w:t>Das sei euch kund getan.</w:t>
      </w:r>
    </w:p>
    <w:p w14:paraId="28DAB06D" w14:textId="77777777" w:rsidR="00570587" w:rsidRDefault="00570587" w:rsidP="00570587">
      <w:pPr>
        <w:pStyle w:val="berschrift1"/>
      </w:pPr>
      <w:r>
        <w:t>Freut euch, ihr Christen, alle gleich</w:t>
      </w:r>
    </w:p>
    <w:p w14:paraId="68AEFC4B" w14:textId="77777777" w:rsidR="00570587" w:rsidRPr="00570587" w:rsidRDefault="00570587" w:rsidP="00570587">
      <w:pPr>
        <w:rPr>
          <w:b/>
        </w:rPr>
      </w:pPr>
      <w:r w:rsidRPr="00570587">
        <w:rPr>
          <w:b/>
        </w:rPr>
        <w:t>Vom jüngsten Tage.</w:t>
      </w:r>
    </w:p>
    <w:p w14:paraId="1C11BA04" w14:textId="77777777" w:rsidR="00570587" w:rsidRDefault="00570587" w:rsidP="00570587">
      <w:pPr>
        <w:pStyle w:val="StandardWeb"/>
      </w:pPr>
      <w:r>
        <w:t>Freut euch, ihr Christen, alle gleich,</w:t>
      </w:r>
      <w:r>
        <w:br/>
        <w:t>Sich naht herbei das Himmelreich,</w:t>
      </w:r>
      <w:r>
        <w:br/>
        <w:t>Der jüngste Tag ist für der Tür,</w:t>
      </w:r>
      <w:r>
        <w:br/>
        <w:t xml:space="preserve">Kein frommer Christ erschreckt dafür. </w:t>
      </w:r>
    </w:p>
    <w:p w14:paraId="6F19ED16" w14:textId="77777777" w:rsidR="00570587" w:rsidRDefault="00570587" w:rsidP="00570587">
      <w:pPr>
        <w:pStyle w:val="StandardWeb"/>
      </w:pPr>
      <w:r>
        <w:t>2. Nicht länger will Gott sehen zu,</w:t>
      </w:r>
      <w:r>
        <w:br/>
        <w:t xml:space="preserve">Er will sein </w:t>
      </w:r>
      <w:proofErr w:type="spellStart"/>
      <w:r>
        <w:t>Heilgen</w:t>
      </w:r>
      <w:proofErr w:type="spellEnd"/>
      <w:r>
        <w:t xml:space="preserve"> schaffen Ruh;</w:t>
      </w:r>
      <w:r>
        <w:br/>
        <w:t>Der gottlos Hauf nimmt überhand,</w:t>
      </w:r>
      <w:r>
        <w:br/>
        <w:t xml:space="preserve">Von Tag mehret sich </w:t>
      </w:r>
      <w:proofErr w:type="spellStart"/>
      <w:r>
        <w:t>Sünd</w:t>
      </w:r>
      <w:proofErr w:type="spellEnd"/>
      <w:r>
        <w:t xml:space="preserve"> und </w:t>
      </w:r>
      <w:proofErr w:type="spellStart"/>
      <w:r>
        <w:t>Schand</w:t>
      </w:r>
      <w:proofErr w:type="spellEnd"/>
      <w:r>
        <w:t>.</w:t>
      </w:r>
    </w:p>
    <w:p w14:paraId="50A969B1" w14:textId="77777777" w:rsidR="00570587" w:rsidRDefault="00570587" w:rsidP="00570587">
      <w:pPr>
        <w:pStyle w:val="StandardWeb"/>
      </w:pPr>
      <w:r>
        <w:t>3. Ist doch kein Glaub auf Erden mehr,</w:t>
      </w:r>
      <w:r>
        <w:br/>
        <w:t xml:space="preserve">All </w:t>
      </w:r>
      <w:proofErr w:type="spellStart"/>
      <w:r>
        <w:t>Creaturen</w:t>
      </w:r>
      <w:proofErr w:type="spellEnd"/>
      <w:r>
        <w:t xml:space="preserve"> seufzen sehr;</w:t>
      </w:r>
      <w:r>
        <w:br/>
        <w:t xml:space="preserve">Die Sonn </w:t>
      </w:r>
      <w:proofErr w:type="spellStart"/>
      <w:r>
        <w:t>verleurt</w:t>
      </w:r>
      <w:proofErr w:type="spellEnd"/>
      <w:r>
        <w:t xml:space="preserve"> oft ihren Schein,</w:t>
      </w:r>
      <w:r>
        <w:br/>
        <w:t>Sehr viel Zeichen am Himmel sein.</w:t>
      </w:r>
    </w:p>
    <w:p w14:paraId="0E487928" w14:textId="77777777" w:rsidR="00570587" w:rsidRDefault="00570587" w:rsidP="00570587">
      <w:pPr>
        <w:pStyle w:val="StandardWeb"/>
      </w:pPr>
      <w:r>
        <w:t xml:space="preserve">4. Für Angst die </w:t>
      </w:r>
      <w:proofErr w:type="spellStart"/>
      <w:r>
        <w:t>Erd</w:t>
      </w:r>
      <w:proofErr w:type="spellEnd"/>
      <w:r>
        <w:t xml:space="preserve"> </w:t>
      </w:r>
      <w:proofErr w:type="spellStart"/>
      <w:r>
        <w:t>erschüttet</w:t>
      </w:r>
      <w:proofErr w:type="spellEnd"/>
      <w:r>
        <w:t xml:space="preserve"> sich</w:t>
      </w:r>
      <w:r>
        <w:br/>
        <w:t xml:space="preserve">Und zittert oft </w:t>
      </w:r>
      <w:proofErr w:type="spellStart"/>
      <w:r>
        <w:t>erbärmiglich</w:t>
      </w:r>
      <w:proofErr w:type="spellEnd"/>
      <w:r>
        <w:t>.</w:t>
      </w:r>
      <w:r>
        <w:br/>
        <w:t>Es kracht und knacket Alls zugleich,</w:t>
      </w:r>
      <w:r>
        <w:br/>
        <w:t xml:space="preserve">Wenig Fried ist im </w:t>
      </w:r>
      <w:proofErr w:type="spellStart"/>
      <w:r>
        <w:t>heilign</w:t>
      </w:r>
      <w:proofErr w:type="spellEnd"/>
      <w:r>
        <w:t xml:space="preserve"> Reich.</w:t>
      </w:r>
    </w:p>
    <w:p w14:paraId="0D5C9C72" w14:textId="77777777" w:rsidR="00570587" w:rsidRDefault="00570587" w:rsidP="00570587">
      <w:pPr>
        <w:pStyle w:val="StandardWeb"/>
      </w:pPr>
      <w:r>
        <w:t>5. Es wüten grausam und geschwind</w:t>
      </w:r>
      <w:r>
        <w:br/>
        <w:t>Und brausen in der Luft die Wind,</w:t>
      </w:r>
      <w:r>
        <w:br/>
        <w:t>Als wollten sie Alls reißen ein,</w:t>
      </w:r>
      <w:r>
        <w:br/>
        <w:t xml:space="preserve">Das End wird </w:t>
      </w:r>
      <w:proofErr w:type="spellStart"/>
      <w:r>
        <w:t>gwiss</w:t>
      </w:r>
      <w:proofErr w:type="spellEnd"/>
      <w:r>
        <w:t xml:space="preserve"> nicht fern mehr sein. </w:t>
      </w:r>
    </w:p>
    <w:p w14:paraId="34EA7BA2" w14:textId="77777777" w:rsidR="00570587" w:rsidRDefault="00570587" w:rsidP="00570587">
      <w:pPr>
        <w:pStyle w:val="StandardWeb"/>
      </w:pPr>
      <w:r>
        <w:t>6. Viel Missgeburt, grässlich Gestalt</w:t>
      </w:r>
      <w:r>
        <w:br/>
        <w:t xml:space="preserve">Der Menschen und Tier </w:t>
      </w:r>
      <w:proofErr w:type="spellStart"/>
      <w:r>
        <w:t>mannigfalt</w:t>
      </w:r>
      <w:proofErr w:type="spellEnd"/>
      <w:r>
        <w:br/>
        <w:t>Begeben sich zu dieser Zeit,</w:t>
      </w:r>
      <w:r>
        <w:br/>
        <w:t xml:space="preserve">Drum ist der jüngste Tag nicht weit. </w:t>
      </w:r>
    </w:p>
    <w:p w14:paraId="2295D4DD" w14:textId="77777777" w:rsidR="00570587" w:rsidRDefault="00570587" w:rsidP="00570587">
      <w:pPr>
        <w:pStyle w:val="StandardWeb"/>
      </w:pPr>
      <w:r>
        <w:t xml:space="preserve">7. Auch alle </w:t>
      </w:r>
      <w:proofErr w:type="spellStart"/>
      <w:r>
        <w:t>Künft</w:t>
      </w:r>
      <w:proofErr w:type="spellEnd"/>
      <w:r>
        <w:t xml:space="preserve"> jetzt betteln </w:t>
      </w:r>
      <w:proofErr w:type="spellStart"/>
      <w:r>
        <w:t>gehn</w:t>
      </w:r>
      <w:proofErr w:type="spellEnd"/>
      <w:r>
        <w:t>,</w:t>
      </w:r>
      <w:r>
        <w:br/>
        <w:t xml:space="preserve">Wiewohl im höchsten Grad sie </w:t>
      </w:r>
      <w:proofErr w:type="spellStart"/>
      <w:r>
        <w:t>stehn</w:t>
      </w:r>
      <w:proofErr w:type="spellEnd"/>
      <w:r>
        <w:t>.</w:t>
      </w:r>
      <w:r>
        <w:br/>
        <w:t xml:space="preserve">Die Wohlfeil sie </w:t>
      </w:r>
      <w:proofErr w:type="spellStart"/>
      <w:r>
        <w:t>verächtig</w:t>
      </w:r>
      <w:proofErr w:type="spellEnd"/>
      <w:r>
        <w:t xml:space="preserve"> macht,</w:t>
      </w:r>
      <w:r>
        <w:br/>
        <w:t xml:space="preserve">Gotts Wort man </w:t>
      </w:r>
      <w:proofErr w:type="spellStart"/>
      <w:r>
        <w:t>spott</w:t>
      </w:r>
      <w:proofErr w:type="spellEnd"/>
      <w:r>
        <w:t>, verhöhnt und lacht.</w:t>
      </w:r>
    </w:p>
    <w:p w14:paraId="6913E20C" w14:textId="77777777" w:rsidR="00570587" w:rsidRDefault="00570587" w:rsidP="00570587">
      <w:pPr>
        <w:pStyle w:val="StandardWeb"/>
      </w:pPr>
      <w:r>
        <w:t xml:space="preserve">8. Der </w:t>
      </w:r>
      <w:proofErr w:type="spellStart"/>
      <w:r>
        <w:t>Glehrten</w:t>
      </w:r>
      <w:proofErr w:type="spellEnd"/>
      <w:r>
        <w:t xml:space="preserve"> Zank und </w:t>
      </w:r>
      <w:proofErr w:type="spellStart"/>
      <w:r>
        <w:t>args</w:t>
      </w:r>
      <w:proofErr w:type="spellEnd"/>
      <w:r>
        <w:t xml:space="preserve"> </w:t>
      </w:r>
      <w:proofErr w:type="spellStart"/>
      <w:r>
        <w:t>Gebeiß</w:t>
      </w:r>
      <w:proofErr w:type="spellEnd"/>
      <w:r>
        <w:br/>
        <w:t xml:space="preserve">Macht, dass der </w:t>
      </w:r>
      <w:proofErr w:type="spellStart"/>
      <w:r>
        <w:t>gmeine</w:t>
      </w:r>
      <w:proofErr w:type="spellEnd"/>
      <w:r>
        <w:t xml:space="preserve"> Mann </w:t>
      </w:r>
      <w:proofErr w:type="spellStart"/>
      <w:r>
        <w:t>nit</w:t>
      </w:r>
      <w:proofErr w:type="spellEnd"/>
      <w:r>
        <w:t xml:space="preserve"> weiß:</w:t>
      </w:r>
      <w:r>
        <w:br/>
        <w:t>Wo sei die reine, rechte Lehr.</w:t>
      </w:r>
      <w:r>
        <w:br/>
        <w:t>Ihr Viel suchen nur Ruhm und Ehr.</w:t>
      </w:r>
    </w:p>
    <w:p w14:paraId="3AD3D64E" w14:textId="77777777" w:rsidR="00570587" w:rsidRDefault="00570587" w:rsidP="00570587">
      <w:pPr>
        <w:pStyle w:val="StandardWeb"/>
      </w:pPr>
      <w:r>
        <w:t>9. Drum ist den Menschen bang und weh.</w:t>
      </w:r>
      <w:r>
        <w:br/>
        <w:t>Und wird der Angst je länger, je mehr.</w:t>
      </w:r>
      <w:r>
        <w:br/>
        <w:t>Krieg, Hunger, Sterben, alle Plag,</w:t>
      </w:r>
      <w:r>
        <w:br/>
        <w:t xml:space="preserve">Die häufen sich von Tag zu Tag. </w:t>
      </w:r>
    </w:p>
    <w:p w14:paraId="6BD1300C" w14:textId="77777777" w:rsidR="00570587" w:rsidRDefault="00570587" w:rsidP="00570587">
      <w:pPr>
        <w:pStyle w:val="StandardWeb"/>
      </w:pPr>
      <w:r>
        <w:t>10. Es wild ein jeder haben Recht,</w:t>
      </w:r>
      <w:r>
        <w:br/>
        <w:t>Und wär viel lieber Herr, denn Knecht.</w:t>
      </w:r>
      <w:r>
        <w:br/>
        <w:t>Niemand will schier sein untertan,</w:t>
      </w:r>
      <w:r>
        <w:br/>
        <w:t xml:space="preserve">Die Ehr keiner dem Andern </w:t>
      </w:r>
      <w:proofErr w:type="spellStart"/>
      <w:r>
        <w:t>gan</w:t>
      </w:r>
      <w:proofErr w:type="spellEnd"/>
      <w:r>
        <w:t xml:space="preserve">. </w:t>
      </w:r>
    </w:p>
    <w:p w14:paraId="532D21A9" w14:textId="77777777" w:rsidR="00570587" w:rsidRDefault="00570587" w:rsidP="00570587">
      <w:pPr>
        <w:pStyle w:val="StandardWeb"/>
      </w:pPr>
      <w:r>
        <w:t>11. Die Läng kanns also stehen nicht,</w:t>
      </w:r>
      <w:r>
        <w:br/>
        <w:t>Drum wird Christ kommen zu Gericht,</w:t>
      </w:r>
      <w:r>
        <w:br/>
        <w:t>Sonst würd er keinen Glauben mehr</w:t>
      </w:r>
      <w:r>
        <w:br/>
        <w:t>Finden, so lang er außen wär.</w:t>
      </w:r>
    </w:p>
    <w:p w14:paraId="0571406B" w14:textId="77777777" w:rsidR="00570587" w:rsidRDefault="00570587" w:rsidP="00570587">
      <w:pPr>
        <w:pStyle w:val="StandardWeb"/>
      </w:pPr>
      <w:r>
        <w:t>12. Drum lieben Christen, seid getrost,</w:t>
      </w:r>
      <w:r>
        <w:br/>
        <w:t>Ich hoff, wir werden schier erlöst;</w:t>
      </w:r>
      <w:r>
        <w:br/>
        <w:t>Die Zeichen werden lügen nicht,</w:t>
      </w:r>
      <w:r>
        <w:br/>
        <w:t xml:space="preserve">Es wird </w:t>
      </w:r>
      <w:proofErr w:type="spellStart"/>
      <w:r>
        <w:t>angehn</w:t>
      </w:r>
      <w:proofErr w:type="spellEnd"/>
      <w:r>
        <w:t xml:space="preserve"> das jüngst Gericht.</w:t>
      </w:r>
    </w:p>
    <w:p w14:paraId="64C0EB30" w14:textId="77777777" w:rsidR="00570587" w:rsidRDefault="00570587" w:rsidP="00570587">
      <w:pPr>
        <w:pStyle w:val="StandardWeb"/>
      </w:pPr>
      <w:r>
        <w:t>13. Christus wird heimführen sein Braut,</w:t>
      </w:r>
      <w:r>
        <w:br/>
        <w:t xml:space="preserve">Die in der </w:t>
      </w:r>
      <w:proofErr w:type="spellStart"/>
      <w:r>
        <w:t>Tauf</w:t>
      </w:r>
      <w:proofErr w:type="spellEnd"/>
      <w:r>
        <w:t xml:space="preserve"> ihm ist vertraut,</w:t>
      </w:r>
      <w:r>
        <w:br/>
        <w:t>Für welche er sein Leben lies,</w:t>
      </w:r>
      <w:r>
        <w:br/>
        <w:t xml:space="preserve">Die nun sein Reich und Erbgut ist. </w:t>
      </w:r>
    </w:p>
    <w:p w14:paraId="580B719E" w14:textId="1C91D05F" w:rsidR="00570587" w:rsidRDefault="00570587" w:rsidP="00570587">
      <w:pPr>
        <w:pStyle w:val="StandardWeb"/>
      </w:pPr>
      <w:r>
        <w:t xml:space="preserve">14. </w:t>
      </w:r>
      <w:r w:rsidR="005751A9">
        <w:t>H</w:t>
      </w:r>
      <w:r>
        <w:t xml:space="preserve">immel und </w:t>
      </w:r>
      <w:proofErr w:type="spellStart"/>
      <w:r>
        <w:t>Er</w:t>
      </w:r>
      <w:r w:rsidR="005751A9">
        <w:t>d</w:t>
      </w:r>
      <w:proofErr w:type="spellEnd"/>
      <w:r>
        <w:t xml:space="preserve"> posaunen auf</w:t>
      </w:r>
      <w:r>
        <w:br/>
        <w:t>Ihr Christen merkt nur eben drauf,</w:t>
      </w:r>
      <w:r>
        <w:br/>
        <w:t xml:space="preserve">Das </w:t>
      </w:r>
      <w:proofErr w:type="spellStart"/>
      <w:r>
        <w:t>Läutn</w:t>
      </w:r>
      <w:proofErr w:type="spellEnd"/>
      <w:r>
        <w:t xml:space="preserve"> hats sich gefangen an,</w:t>
      </w:r>
      <w:r>
        <w:br/>
        <w:t xml:space="preserve">Gar bald wird man </w:t>
      </w:r>
      <w:proofErr w:type="spellStart"/>
      <w:r>
        <w:t>zusammenschlan</w:t>
      </w:r>
      <w:proofErr w:type="spellEnd"/>
      <w:r>
        <w:t>.</w:t>
      </w:r>
    </w:p>
    <w:p w14:paraId="4A12AACA" w14:textId="77777777" w:rsidR="00570587" w:rsidRDefault="00570587" w:rsidP="00570587">
      <w:pPr>
        <w:pStyle w:val="StandardWeb"/>
      </w:pPr>
      <w:r>
        <w:t xml:space="preserve">15. Es wird </w:t>
      </w:r>
      <w:proofErr w:type="spellStart"/>
      <w:r>
        <w:t>fürhanden</w:t>
      </w:r>
      <w:proofErr w:type="spellEnd"/>
      <w:r>
        <w:t xml:space="preserve"> sein, die Zeit,</w:t>
      </w:r>
      <w:r>
        <w:br/>
        <w:t>Dass der Herr seine Christenheit</w:t>
      </w:r>
      <w:r>
        <w:br/>
        <w:t>Wird führen aus dem Jammertal,</w:t>
      </w:r>
      <w:r>
        <w:br/>
        <w:t xml:space="preserve">Erfüllt wird sein der </w:t>
      </w:r>
      <w:proofErr w:type="spellStart"/>
      <w:r>
        <w:t>Heilgen</w:t>
      </w:r>
      <w:proofErr w:type="spellEnd"/>
      <w:r>
        <w:t xml:space="preserve"> Zahl. </w:t>
      </w:r>
    </w:p>
    <w:p w14:paraId="492EF2E8" w14:textId="77777777" w:rsidR="00570587" w:rsidRDefault="00570587" w:rsidP="00570587">
      <w:pPr>
        <w:pStyle w:val="StandardWeb"/>
      </w:pPr>
      <w:r>
        <w:t>16. Die Welt ist nun gar worden alt,</w:t>
      </w:r>
      <w:r>
        <w:br/>
        <w:t xml:space="preserve">Ihr Wärm ist hin, sie ist </w:t>
      </w:r>
      <w:proofErr w:type="spellStart"/>
      <w:r>
        <w:t>verkalt</w:t>
      </w:r>
      <w:proofErr w:type="spellEnd"/>
      <w:r>
        <w:t>.</w:t>
      </w:r>
      <w:r>
        <w:br/>
        <w:t>Sie hat verloren Saft und Kraft,</w:t>
      </w:r>
      <w:r>
        <w:br/>
        <w:t xml:space="preserve">Das End </w:t>
      </w:r>
      <w:proofErr w:type="spellStart"/>
      <w:r>
        <w:t>gwiss</w:t>
      </w:r>
      <w:proofErr w:type="spellEnd"/>
      <w:r>
        <w:t xml:space="preserve"> herbei sich macht.</w:t>
      </w:r>
    </w:p>
    <w:p w14:paraId="29297ADC" w14:textId="77777777" w:rsidR="00570587" w:rsidRDefault="00570587" w:rsidP="00570587">
      <w:pPr>
        <w:pStyle w:val="StandardWeb"/>
      </w:pPr>
      <w:r>
        <w:t>17. Sein Zukunft, Herr, wir warten all,</w:t>
      </w:r>
      <w:r>
        <w:br/>
        <w:t>Horchen auf der Posaunen Schall.</w:t>
      </w:r>
      <w:r>
        <w:br/>
        <w:t>Komm lieber Herr Christ, mache nicht lang,</w:t>
      </w:r>
      <w:r>
        <w:br/>
        <w:t xml:space="preserve">Hilf deiner Kirch, denn ihr ist bang; </w:t>
      </w:r>
    </w:p>
    <w:p w14:paraId="375B15D3" w14:textId="77777777" w:rsidR="00570587" w:rsidRDefault="00570587" w:rsidP="00570587">
      <w:pPr>
        <w:pStyle w:val="StandardWeb"/>
      </w:pPr>
      <w:r>
        <w:t>18. Und führ sie in die ewige Ruh,</w:t>
      </w:r>
      <w:r>
        <w:br/>
        <w:t>Die du ihr hast bereitet zu</w:t>
      </w:r>
      <w:r>
        <w:br/>
        <w:t>Dort oben in deine Vaters Reich,</w:t>
      </w:r>
      <w:r>
        <w:br/>
        <w:t xml:space="preserve">Da sie wird sein dein Engeln gleich. </w:t>
      </w:r>
    </w:p>
    <w:p w14:paraId="3C611991" w14:textId="77777777" w:rsidR="00570587" w:rsidRDefault="00570587" w:rsidP="00570587">
      <w:pPr>
        <w:pStyle w:val="StandardWeb"/>
      </w:pPr>
      <w:r>
        <w:t>19. Und weil du denn wirst kommen schier,</w:t>
      </w:r>
      <w:r>
        <w:br/>
        <w:t xml:space="preserve">Hilf, dass wir </w:t>
      </w:r>
      <w:proofErr w:type="spellStart"/>
      <w:r>
        <w:t>gehn</w:t>
      </w:r>
      <w:proofErr w:type="spellEnd"/>
      <w:r>
        <w:t xml:space="preserve"> entgegen dir,</w:t>
      </w:r>
      <w:r>
        <w:br/>
        <w:t>Mit unsern Lampen wohl geschürt,</w:t>
      </w:r>
      <w:r>
        <w:br/>
        <w:t xml:space="preserve">Alls voller Öl, wie </w:t>
      </w:r>
      <w:proofErr w:type="spellStart"/>
      <w:r>
        <w:t>siche</w:t>
      </w:r>
      <w:proofErr w:type="spellEnd"/>
      <w:r>
        <w:t xml:space="preserve"> gebührt;</w:t>
      </w:r>
    </w:p>
    <w:p w14:paraId="741EA850" w14:textId="77777777" w:rsidR="00570587" w:rsidRDefault="00570587" w:rsidP="00570587">
      <w:pPr>
        <w:pStyle w:val="StandardWeb"/>
      </w:pPr>
      <w:r>
        <w:t xml:space="preserve">20. Dass wir sein rechte </w:t>
      </w:r>
      <w:proofErr w:type="spellStart"/>
      <w:r>
        <w:t>Hochzeits</w:t>
      </w:r>
      <w:proofErr w:type="spellEnd"/>
      <w:r>
        <w:t xml:space="preserve"> </w:t>
      </w:r>
      <w:proofErr w:type="spellStart"/>
      <w:r>
        <w:t>Gäst</w:t>
      </w:r>
      <w:proofErr w:type="spellEnd"/>
      <w:r>
        <w:t>,</w:t>
      </w:r>
      <w:r>
        <w:br/>
        <w:t>Rein in der Lieb, im Glauben fest;</w:t>
      </w:r>
      <w:r>
        <w:br/>
        <w:t xml:space="preserve">Und steif in starker Hoffnung </w:t>
      </w:r>
      <w:proofErr w:type="spellStart"/>
      <w:r>
        <w:t>stehn</w:t>
      </w:r>
      <w:proofErr w:type="spellEnd"/>
      <w:r>
        <w:t>,</w:t>
      </w:r>
      <w:r>
        <w:br/>
        <w:t xml:space="preserve">Mit dir also zur Hochzeit </w:t>
      </w:r>
      <w:proofErr w:type="spellStart"/>
      <w:r>
        <w:t>gehn</w:t>
      </w:r>
      <w:proofErr w:type="spellEnd"/>
      <w:r>
        <w:t xml:space="preserve">, </w:t>
      </w:r>
    </w:p>
    <w:p w14:paraId="572C00B1" w14:textId="77777777" w:rsidR="00570587" w:rsidRDefault="00570587" w:rsidP="00570587">
      <w:pPr>
        <w:pStyle w:val="StandardWeb"/>
      </w:pPr>
      <w:r>
        <w:t>21. Die dir dein Vater hat bereit,</w:t>
      </w:r>
      <w:r>
        <w:br/>
        <w:t>Mit deiner Braut, der Christenheit.</w:t>
      </w:r>
      <w:r>
        <w:br/>
        <w:t>Da wird aufhören Angst und Not,</w:t>
      </w:r>
      <w:r>
        <w:br/>
        <w:t xml:space="preserve">Hilf uns bald hin, Christ, lieber Gott! </w:t>
      </w:r>
    </w:p>
    <w:p w14:paraId="4E237B6A" w14:textId="77777777" w:rsidR="00570587" w:rsidRDefault="00570587" w:rsidP="00570587">
      <w:pPr>
        <w:pStyle w:val="StandardWeb"/>
      </w:pPr>
      <w:r>
        <w:t>Amen.</w:t>
      </w:r>
    </w:p>
    <w:p w14:paraId="615951A1" w14:textId="77777777" w:rsidR="00106E59" w:rsidRDefault="00106E59" w:rsidP="00106E59">
      <w:pPr>
        <w:pStyle w:val="berschrift1"/>
      </w:pPr>
      <w:r w:rsidRPr="00106E59">
        <w:t>Gesegnet sei uns dieser Tag</w:t>
      </w:r>
    </w:p>
    <w:p w14:paraId="3A9D6B26" w14:textId="77777777" w:rsidR="00106E59" w:rsidRDefault="00106E59" w:rsidP="00106E59">
      <w:pPr>
        <w:pStyle w:val="StandardWeb"/>
      </w:pPr>
      <w:r>
        <w:t>1.) Gesegnet sei uns dieser Tag,</w:t>
      </w:r>
      <w:r>
        <w:br/>
        <w:t>Daran der Feind darnieder lag.</w:t>
      </w:r>
      <w:r>
        <w:br/>
        <w:t>Der Herr, der Helden größter Held,</w:t>
      </w:r>
      <w:r>
        <w:br/>
        <w:t>Hat ihn mit starkem Arm gefällt.</w:t>
      </w:r>
    </w:p>
    <w:p w14:paraId="44246C98" w14:textId="77777777" w:rsidR="00106E59" w:rsidRDefault="00106E59" w:rsidP="00106E59">
      <w:pPr>
        <w:pStyle w:val="StandardWeb"/>
      </w:pPr>
      <w:r>
        <w:t>2.) Ja alles, alles, was uns droht,</w:t>
      </w:r>
      <w:r>
        <w:br/>
        <w:t>Die Sünde, Elend, selbst den Tod</w:t>
      </w:r>
      <w:r>
        <w:br/>
        <w:t>Hat überwunden Jesus Christ,</w:t>
      </w:r>
      <w:r>
        <w:br/>
        <w:t>Als er vom Tod erstanden ist.</w:t>
      </w:r>
    </w:p>
    <w:p w14:paraId="4466CA40" w14:textId="77777777" w:rsidR="00106E59" w:rsidRDefault="00106E59" w:rsidP="00106E59">
      <w:pPr>
        <w:pStyle w:val="StandardWeb"/>
      </w:pPr>
      <w:r>
        <w:t>3.) Verschlossen in dem Grabe lag</w:t>
      </w:r>
      <w:r>
        <w:br/>
        <w:t>Der Herr nur bis zum dritten Tag.</w:t>
      </w:r>
      <w:r>
        <w:br/>
        <w:t>Und dann hält ihn des Grabes Schoß</w:t>
      </w:r>
      <w:r>
        <w:br/>
        <w:t>Nicht weiter fest, er reißt sich los.</w:t>
      </w:r>
    </w:p>
    <w:p w14:paraId="3669DA95" w14:textId="77777777" w:rsidR="00106E59" w:rsidRDefault="00106E59" w:rsidP="00106E59">
      <w:pPr>
        <w:pStyle w:val="StandardWeb"/>
      </w:pPr>
      <w:r>
        <w:t>4.) Der Heiland siegt‘ und drang empor</w:t>
      </w:r>
      <w:r>
        <w:br/>
        <w:t>Aus seiner Gruft. Der Tod verlor</w:t>
      </w:r>
      <w:r>
        <w:br/>
        <w:t>Von nun an alle seine Macht.</w:t>
      </w:r>
      <w:r>
        <w:br/>
        <w:t xml:space="preserve">Das Leben ist </w:t>
      </w:r>
      <w:proofErr w:type="spellStart"/>
      <w:r>
        <w:t>an’s</w:t>
      </w:r>
      <w:proofErr w:type="spellEnd"/>
      <w:r>
        <w:t xml:space="preserve"> Licht gebracht.</w:t>
      </w:r>
    </w:p>
    <w:p w14:paraId="15F35E19" w14:textId="77777777" w:rsidR="00106E59" w:rsidRDefault="00106E59" w:rsidP="00106E59">
      <w:pPr>
        <w:pStyle w:val="StandardWeb"/>
      </w:pPr>
      <w:r>
        <w:t>5.) Erlöst durch Gottes starke Hand,</w:t>
      </w:r>
      <w:r>
        <w:br/>
        <w:t>Die unser Elend abgewandt,</w:t>
      </w:r>
      <w:r>
        <w:br/>
        <w:t>Verehren wir den, welcher kam</w:t>
      </w:r>
      <w:r>
        <w:br/>
        <w:t>Und unsre Lasten auf sich nahm.</w:t>
      </w:r>
    </w:p>
    <w:p w14:paraId="346DA200" w14:textId="77777777" w:rsidR="00106E59" w:rsidRDefault="00106E59" w:rsidP="00106E59">
      <w:pPr>
        <w:pStyle w:val="StandardWeb"/>
      </w:pPr>
      <w:r>
        <w:t>6.) Was ist denn, das uns ferner droht,</w:t>
      </w:r>
      <w:r>
        <w:br/>
        <w:t>Wenn wir dem göttlichen Gebot</w:t>
      </w:r>
      <w:r>
        <w:br/>
        <w:t>Getreu sind und von Sünden rein,</w:t>
      </w:r>
      <w:r>
        <w:br/>
        <w:t xml:space="preserve">Mit Eifer uns der Tugend </w:t>
      </w:r>
      <w:proofErr w:type="spellStart"/>
      <w:r>
        <w:t>weihn</w:t>
      </w:r>
      <w:proofErr w:type="spellEnd"/>
      <w:r>
        <w:t>?</w:t>
      </w:r>
    </w:p>
    <w:p w14:paraId="6CECA753" w14:textId="77777777" w:rsidR="00106E59" w:rsidRDefault="00106E59" w:rsidP="00106E59">
      <w:pPr>
        <w:pStyle w:val="StandardWeb"/>
      </w:pPr>
      <w:r>
        <w:t>7.) Dann trifft das schreckliche Gericht</w:t>
      </w:r>
      <w:r>
        <w:br/>
        <w:t>Der Sünde unsre Seele nicht.</w:t>
      </w:r>
      <w:r>
        <w:br/>
        <w:t xml:space="preserve">Uns kommt des </w:t>
      </w:r>
      <w:proofErr w:type="spellStart"/>
      <w:r>
        <w:t>heilands</w:t>
      </w:r>
      <w:proofErr w:type="spellEnd"/>
      <w:r>
        <w:t xml:space="preserve"> teures Blut,</w:t>
      </w:r>
      <w:r>
        <w:br/>
        <w:t>Das er für uns vergoss, zu gut.</w:t>
      </w:r>
    </w:p>
    <w:p w14:paraId="4DDC0660" w14:textId="77777777" w:rsidR="00106E59" w:rsidRDefault="00106E59" w:rsidP="00106E59">
      <w:pPr>
        <w:pStyle w:val="StandardWeb"/>
      </w:pPr>
      <w:r>
        <w:t>8.) Dein Leiden, Herr, dein Tod und Grab</w:t>
      </w:r>
      <w:r>
        <w:br/>
        <w:t>Drang uns die herbsten Tränen ab.</w:t>
      </w:r>
      <w:r>
        <w:br/>
        <w:t>Doch dieser Tag, da du, o Herr,</w:t>
      </w:r>
      <w:r>
        <w:br/>
        <w:t>Vom Tod erstandst, erfreut uns sehr.</w:t>
      </w:r>
    </w:p>
    <w:p w14:paraId="0CED6805" w14:textId="77777777" w:rsidR="00106E59" w:rsidRDefault="00106E59" w:rsidP="00106E59">
      <w:pPr>
        <w:pStyle w:val="StandardWeb"/>
      </w:pPr>
      <w:r>
        <w:t>9.) Drum, großer Sieger, singen wir</w:t>
      </w:r>
      <w:r>
        <w:br/>
        <w:t xml:space="preserve">Ein </w:t>
      </w:r>
      <w:proofErr w:type="spellStart"/>
      <w:r>
        <w:t>jauzend</w:t>
      </w:r>
      <w:proofErr w:type="spellEnd"/>
      <w:r>
        <w:t xml:space="preserve"> Halleluja dir.</w:t>
      </w:r>
      <w:r>
        <w:br/>
        <w:t>Dich preisen wir, o Jesu Christ!</w:t>
      </w:r>
      <w:r>
        <w:br/>
        <w:t>Der du vom Tod erstanden bist.</w:t>
      </w:r>
    </w:p>
    <w:p w14:paraId="5130444A" w14:textId="77777777" w:rsidR="00994D50" w:rsidRDefault="00994D50" w:rsidP="00994D50">
      <w:pPr>
        <w:pStyle w:val="berschrift1"/>
      </w:pPr>
      <w:r>
        <w:t xml:space="preserve">Gott schuf Adam </w:t>
      </w:r>
      <w:proofErr w:type="spellStart"/>
      <w:r>
        <w:t>grecht</w:t>
      </w:r>
      <w:proofErr w:type="spellEnd"/>
      <w:r>
        <w:t>, fromm und weis</w:t>
      </w:r>
    </w:p>
    <w:p w14:paraId="43B89B5B" w14:textId="77777777" w:rsidR="00994D50" w:rsidRPr="00994D50" w:rsidRDefault="00994D50" w:rsidP="00994D50">
      <w:pPr>
        <w:rPr>
          <w:b/>
        </w:rPr>
      </w:pPr>
      <w:r w:rsidRPr="00994D50">
        <w:rPr>
          <w:b/>
        </w:rPr>
        <w:t>Ein Brautlied.</w:t>
      </w:r>
    </w:p>
    <w:p w14:paraId="1C2CCF0C" w14:textId="77777777" w:rsidR="00994D50" w:rsidRDefault="00994D50" w:rsidP="00994D50">
      <w:pPr>
        <w:pStyle w:val="StandardWeb"/>
      </w:pPr>
      <w:r>
        <w:t xml:space="preserve">Gott schuf Adam </w:t>
      </w:r>
      <w:proofErr w:type="spellStart"/>
      <w:r>
        <w:t>grecht</w:t>
      </w:r>
      <w:proofErr w:type="spellEnd"/>
      <w:r>
        <w:t>, fromm und weis,</w:t>
      </w:r>
      <w:r>
        <w:br/>
        <w:t xml:space="preserve">Und setzet ihn ins </w:t>
      </w:r>
      <w:proofErr w:type="spellStart"/>
      <w:r>
        <w:t>Paradeis</w:t>
      </w:r>
      <w:proofErr w:type="spellEnd"/>
      <w:r>
        <w:t>,</w:t>
      </w:r>
      <w:r>
        <w:br/>
        <w:t>Und nahm im Schlaf aus seinem Leib</w:t>
      </w:r>
      <w:r>
        <w:br/>
        <w:t xml:space="preserve">Ein </w:t>
      </w:r>
      <w:proofErr w:type="spellStart"/>
      <w:r>
        <w:t>Ripp</w:t>
      </w:r>
      <w:proofErr w:type="spellEnd"/>
      <w:r>
        <w:t xml:space="preserve">, und baut ihm draus ein Weib; </w:t>
      </w:r>
    </w:p>
    <w:p w14:paraId="7E0FC2CB" w14:textId="77777777" w:rsidR="00994D50" w:rsidRDefault="00994D50" w:rsidP="00994D50">
      <w:pPr>
        <w:pStyle w:val="StandardWeb"/>
      </w:pPr>
      <w:r>
        <w:t xml:space="preserve">2. Dass sie ihm </w:t>
      </w:r>
      <w:proofErr w:type="spellStart"/>
      <w:r>
        <w:t>hülf</w:t>
      </w:r>
      <w:proofErr w:type="spellEnd"/>
      <w:r>
        <w:t>, menschlich Geschlecht</w:t>
      </w:r>
      <w:r>
        <w:br/>
        <w:t>Mehren und Leibesfrüchte brächt,</w:t>
      </w:r>
      <w:r>
        <w:br/>
        <w:t>Welche Gott sollten immerdar</w:t>
      </w:r>
      <w:r>
        <w:br/>
        <w:t xml:space="preserve">Loben mit aller Engel Schar. </w:t>
      </w:r>
    </w:p>
    <w:p w14:paraId="3DB0D1DE" w14:textId="77777777" w:rsidR="00994D50" w:rsidRDefault="00994D50" w:rsidP="00994D50">
      <w:pPr>
        <w:pStyle w:val="StandardWeb"/>
      </w:pPr>
      <w:r>
        <w:t>3. Da Adam von dem Schlaf erwacht</w:t>
      </w:r>
      <w:r>
        <w:br/>
        <w:t xml:space="preserve">Und </w:t>
      </w:r>
      <w:proofErr w:type="spellStart"/>
      <w:r>
        <w:t>Evam</w:t>
      </w:r>
      <w:proofErr w:type="spellEnd"/>
      <w:r>
        <w:t xml:space="preserve"> sah, sein Herz ihm lacht.</w:t>
      </w:r>
      <w:r>
        <w:br/>
        <w:t>Er sprach: Das ist mein Fleisch und Bein,</w:t>
      </w:r>
      <w:r>
        <w:br/>
        <w:t xml:space="preserve">Die </w:t>
      </w:r>
      <w:proofErr w:type="spellStart"/>
      <w:r>
        <w:t>meim</w:t>
      </w:r>
      <w:proofErr w:type="spellEnd"/>
      <w:r>
        <w:t xml:space="preserve"> Herzen gefällt allein.</w:t>
      </w:r>
    </w:p>
    <w:p w14:paraId="43700FAF" w14:textId="77777777" w:rsidR="00994D50" w:rsidRDefault="00994D50" w:rsidP="00994D50">
      <w:pPr>
        <w:pStyle w:val="StandardWeb"/>
      </w:pPr>
      <w:r>
        <w:t>4. Da gab sie ihm Gott an sein Hand,</w:t>
      </w:r>
      <w:r>
        <w:br/>
        <w:t xml:space="preserve">Setzt damit ein den </w:t>
      </w:r>
      <w:proofErr w:type="spellStart"/>
      <w:r>
        <w:t>ehlichen</w:t>
      </w:r>
      <w:proofErr w:type="spellEnd"/>
      <w:r>
        <w:t xml:space="preserve"> Stand,</w:t>
      </w:r>
      <w:r>
        <w:br/>
        <w:t>Vater und Mutter wird ein Mann</w:t>
      </w:r>
      <w:r>
        <w:br/>
        <w:t xml:space="preserve">Lassen, und </w:t>
      </w:r>
      <w:proofErr w:type="spellStart"/>
      <w:r>
        <w:t>seim</w:t>
      </w:r>
      <w:proofErr w:type="spellEnd"/>
      <w:r>
        <w:t xml:space="preserve"> Weib hangen an.</w:t>
      </w:r>
    </w:p>
    <w:p w14:paraId="3D1684D7" w14:textId="77777777" w:rsidR="00994D50" w:rsidRDefault="00994D50" w:rsidP="00994D50">
      <w:pPr>
        <w:pStyle w:val="StandardWeb"/>
      </w:pPr>
      <w:r>
        <w:t>5. Voller List aber war die Schlang,</w:t>
      </w:r>
      <w:r>
        <w:br/>
        <w:t>Eva das Wort Gottes abdrang,</w:t>
      </w:r>
      <w:r>
        <w:br/>
        <w:t>Dass sie übertrat sein Gebot,</w:t>
      </w:r>
      <w:r>
        <w:br/>
        <w:t xml:space="preserve">Und führt uns in Höll, </w:t>
      </w:r>
      <w:proofErr w:type="spellStart"/>
      <w:r>
        <w:t>Sünd</w:t>
      </w:r>
      <w:proofErr w:type="spellEnd"/>
      <w:r>
        <w:t xml:space="preserve"> und Tod.</w:t>
      </w:r>
    </w:p>
    <w:p w14:paraId="23F304E6" w14:textId="77777777" w:rsidR="00994D50" w:rsidRDefault="00994D50" w:rsidP="00994D50">
      <w:pPr>
        <w:pStyle w:val="StandardWeb"/>
      </w:pPr>
      <w:r>
        <w:t xml:space="preserve">6. Adam kam um sein </w:t>
      </w:r>
      <w:proofErr w:type="spellStart"/>
      <w:r>
        <w:t>Grechtigkeit</w:t>
      </w:r>
      <w:proofErr w:type="spellEnd"/>
      <w:r>
        <w:t>,</w:t>
      </w:r>
      <w:r>
        <w:br/>
        <w:t xml:space="preserve">Verstand, Ehr, </w:t>
      </w:r>
      <w:proofErr w:type="spellStart"/>
      <w:r>
        <w:t>Gwalt</w:t>
      </w:r>
      <w:proofErr w:type="spellEnd"/>
      <w:r>
        <w:t xml:space="preserve"> und Herrlichkeit,</w:t>
      </w:r>
      <w:r>
        <w:br/>
        <w:t>Fiel in Zittern, Zagen und Furcht,</w:t>
      </w:r>
      <w:r>
        <w:br/>
        <w:t xml:space="preserve">Drum dass er </w:t>
      </w:r>
      <w:proofErr w:type="spellStart"/>
      <w:r>
        <w:t>seim</w:t>
      </w:r>
      <w:proofErr w:type="spellEnd"/>
      <w:r>
        <w:t xml:space="preserve"> Weib hat gehorcht.</w:t>
      </w:r>
    </w:p>
    <w:p w14:paraId="3D0FA866" w14:textId="77777777" w:rsidR="00994D50" w:rsidRDefault="00994D50" w:rsidP="00994D50">
      <w:pPr>
        <w:pStyle w:val="StandardWeb"/>
      </w:pPr>
      <w:r>
        <w:t>7. Des Vaters Herz jammert der Fall,</w:t>
      </w:r>
      <w:r>
        <w:br/>
        <w:t>Da tät sein Sohn ihm ein Fußfall,</w:t>
      </w:r>
      <w:r>
        <w:br/>
        <w:t xml:space="preserve">Und den </w:t>
      </w:r>
      <w:proofErr w:type="spellStart"/>
      <w:r>
        <w:t>gefallnen</w:t>
      </w:r>
      <w:proofErr w:type="spellEnd"/>
      <w:r>
        <w:t xml:space="preserve"> Adam verbat,</w:t>
      </w:r>
      <w:r>
        <w:br/>
        <w:t xml:space="preserve">Drum Gott sein </w:t>
      </w:r>
      <w:proofErr w:type="spellStart"/>
      <w:r>
        <w:t>Straf</w:t>
      </w:r>
      <w:proofErr w:type="spellEnd"/>
      <w:r>
        <w:t xml:space="preserve"> gelindert hat.</w:t>
      </w:r>
    </w:p>
    <w:p w14:paraId="1CBC176A" w14:textId="77777777" w:rsidR="00994D50" w:rsidRDefault="00994D50" w:rsidP="00994D50">
      <w:pPr>
        <w:pStyle w:val="StandardWeb"/>
      </w:pPr>
      <w:r>
        <w:t>8. Der Herr Gott zu der Schlange sprach:</w:t>
      </w:r>
      <w:r>
        <w:br/>
        <w:t xml:space="preserve">Verflucht seist du dein </w:t>
      </w:r>
      <w:proofErr w:type="spellStart"/>
      <w:r>
        <w:t>Lebetag</w:t>
      </w:r>
      <w:proofErr w:type="spellEnd"/>
      <w:r>
        <w:t>;</w:t>
      </w:r>
      <w:r>
        <w:br/>
        <w:t>Dein Kopf soll dir des Weibes Sam</w:t>
      </w:r>
      <w:r>
        <w:br/>
        <w:t>Zertreten, und dich feinden an.</w:t>
      </w:r>
    </w:p>
    <w:p w14:paraId="76DB067C" w14:textId="77777777" w:rsidR="00994D50" w:rsidRDefault="00994D50" w:rsidP="00994D50">
      <w:pPr>
        <w:pStyle w:val="StandardWeb"/>
      </w:pPr>
      <w:r>
        <w:t xml:space="preserve">9. Und du Weib sollt Kinder </w:t>
      </w:r>
      <w:proofErr w:type="spellStart"/>
      <w:r>
        <w:t>gebäen</w:t>
      </w:r>
      <w:proofErr w:type="spellEnd"/>
      <w:r>
        <w:br/>
        <w:t xml:space="preserve">Mit Schmerz und Weh auf dieser </w:t>
      </w:r>
      <w:proofErr w:type="spellStart"/>
      <w:r>
        <w:t>Erdn</w:t>
      </w:r>
      <w:proofErr w:type="spellEnd"/>
      <w:r>
        <w:br/>
        <w:t>Auch sollt du unterworfen sein</w:t>
      </w:r>
      <w:r>
        <w:br/>
        <w:t xml:space="preserve">Mit Gehorsam dem Manne Dein. </w:t>
      </w:r>
    </w:p>
    <w:p w14:paraId="4B94C01A" w14:textId="77777777" w:rsidR="00994D50" w:rsidRDefault="00994D50" w:rsidP="00994D50">
      <w:pPr>
        <w:pStyle w:val="StandardWeb"/>
      </w:pPr>
      <w:r>
        <w:t>10. Adam, weil du gehorchet hast</w:t>
      </w:r>
      <w:r>
        <w:br/>
      </w:r>
      <w:proofErr w:type="spellStart"/>
      <w:r>
        <w:t>Deim</w:t>
      </w:r>
      <w:proofErr w:type="spellEnd"/>
      <w:r>
        <w:t xml:space="preserve"> Weib, und mein Gebot verlasst,</w:t>
      </w:r>
      <w:r>
        <w:br/>
        <w:t>Sollst du im Schweiß essen dein Brot</w:t>
      </w:r>
      <w:r>
        <w:br/>
        <w:t xml:space="preserve">Und dich nähren mit Angst und Not. </w:t>
      </w:r>
    </w:p>
    <w:p w14:paraId="249A856E" w14:textId="77777777" w:rsidR="00994D50" w:rsidRDefault="00994D50" w:rsidP="00994D50">
      <w:pPr>
        <w:pStyle w:val="StandardWeb"/>
      </w:pPr>
      <w:r>
        <w:t>11. Adam und Eva ins Elend</w:t>
      </w:r>
      <w:r>
        <w:br/>
        <w:t xml:space="preserve">Aus dem Garten mussten </w:t>
      </w:r>
      <w:proofErr w:type="spellStart"/>
      <w:r>
        <w:t>behend</w:t>
      </w:r>
      <w:proofErr w:type="spellEnd"/>
      <w:r>
        <w:t>;</w:t>
      </w:r>
      <w:r>
        <w:br/>
        <w:t xml:space="preserve">Geschlossen </w:t>
      </w:r>
      <w:proofErr w:type="spellStart"/>
      <w:r>
        <w:t>wurd</w:t>
      </w:r>
      <w:proofErr w:type="spellEnd"/>
      <w:r>
        <w:t xml:space="preserve"> für ihn die Tür,</w:t>
      </w:r>
      <w:r>
        <w:br/>
        <w:t>Den Cherub stellet Gott dafür.</w:t>
      </w:r>
    </w:p>
    <w:p w14:paraId="56FD9A96" w14:textId="77777777" w:rsidR="00994D50" w:rsidRDefault="00994D50" w:rsidP="00994D50">
      <w:pPr>
        <w:pStyle w:val="StandardWeb"/>
      </w:pPr>
      <w:r>
        <w:t>12. Dieweil aber nun kommen ist</w:t>
      </w:r>
      <w:r>
        <w:br/>
        <w:t>Des Weibs Same, der Herre Christ,</w:t>
      </w:r>
      <w:r>
        <w:br/>
        <w:t>Steht uns offen des Himmels Tor,</w:t>
      </w:r>
      <w:r>
        <w:br/>
        <w:t>Und ist nicht mehr gesperrt, wie vor.</w:t>
      </w:r>
    </w:p>
    <w:p w14:paraId="5A204D39" w14:textId="77777777" w:rsidR="00994D50" w:rsidRDefault="00994D50" w:rsidP="00994D50">
      <w:pPr>
        <w:pStyle w:val="StandardWeb"/>
      </w:pPr>
      <w:r>
        <w:t>13. Er hat ihm seine Liebe Braut,</w:t>
      </w:r>
      <w:r>
        <w:br/>
        <w:t>Die Kirch in dem Glauben vertraut,</w:t>
      </w:r>
      <w:r>
        <w:br/>
        <w:t>Macht und sein große Lieb bekannt</w:t>
      </w:r>
      <w:r>
        <w:br/>
        <w:t xml:space="preserve">Durch die Lieb im </w:t>
      </w:r>
      <w:proofErr w:type="spellStart"/>
      <w:r>
        <w:t>ehlichen</w:t>
      </w:r>
      <w:proofErr w:type="spellEnd"/>
      <w:r>
        <w:t xml:space="preserve"> Stand.</w:t>
      </w:r>
    </w:p>
    <w:p w14:paraId="243F70A8" w14:textId="77777777" w:rsidR="00994D50" w:rsidRDefault="00994D50" w:rsidP="00994D50">
      <w:pPr>
        <w:pStyle w:val="StandardWeb"/>
      </w:pPr>
      <w:r>
        <w:t xml:space="preserve">14. Wie ein </w:t>
      </w:r>
      <w:proofErr w:type="spellStart"/>
      <w:r>
        <w:t>Bräutgam</w:t>
      </w:r>
      <w:proofErr w:type="spellEnd"/>
      <w:r>
        <w:t xml:space="preserve"> sein herze Braut</w:t>
      </w:r>
      <w:r>
        <w:br/>
        <w:t>Lieber hat, denn sein eigne Haut,</w:t>
      </w:r>
      <w:r>
        <w:br/>
        <w:t>So liebt Christus auch sein Gemein,</w:t>
      </w:r>
      <w:r>
        <w:br/>
        <w:t xml:space="preserve">Denn sie ist auch sein Fleisch und Bein. </w:t>
      </w:r>
    </w:p>
    <w:p w14:paraId="30D1948E" w14:textId="77777777" w:rsidR="00994D50" w:rsidRDefault="00994D50" w:rsidP="00994D50">
      <w:pPr>
        <w:pStyle w:val="StandardWeb"/>
      </w:pPr>
      <w:r>
        <w:t xml:space="preserve">15. Der </w:t>
      </w:r>
      <w:proofErr w:type="spellStart"/>
      <w:r>
        <w:t>woll</w:t>
      </w:r>
      <w:proofErr w:type="spellEnd"/>
      <w:r>
        <w:t xml:space="preserve"> all christlich </w:t>
      </w:r>
      <w:proofErr w:type="spellStart"/>
      <w:r>
        <w:t>Eheleut</w:t>
      </w:r>
      <w:proofErr w:type="spellEnd"/>
      <w:r>
        <w:t>,</w:t>
      </w:r>
      <w:r>
        <w:br/>
        <w:t>Auch die man hat vertrauet heut,</w:t>
      </w:r>
      <w:r>
        <w:br/>
        <w:t>In rechter Lieb bis an ihr End</w:t>
      </w:r>
      <w:r>
        <w:br/>
        <w:t xml:space="preserve">Erhalten in diesem Elend. </w:t>
      </w:r>
    </w:p>
    <w:p w14:paraId="733CD5E9" w14:textId="77777777" w:rsidR="00994D50" w:rsidRDefault="00994D50" w:rsidP="00994D50">
      <w:pPr>
        <w:pStyle w:val="StandardWeb"/>
      </w:pPr>
      <w:r>
        <w:t>Amen.</w:t>
      </w:r>
    </w:p>
    <w:p w14:paraId="505D6531" w14:textId="77777777" w:rsidR="00994D50" w:rsidRDefault="00994D50" w:rsidP="00994D50">
      <w:pPr>
        <w:pStyle w:val="berschrift1"/>
      </w:pPr>
      <w:r>
        <w:t>Gott, Vater, der du deine Sonn</w:t>
      </w:r>
    </w:p>
    <w:p w14:paraId="29FFF807" w14:textId="77777777" w:rsidR="00994D50" w:rsidRPr="00994D50" w:rsidRDefault="00994D50" w:rsidP="00994D50">
      <w:pPr>
        <w:rPr>
          <w:b/>
        </w:rPr>
      </w:pPr>
      <w:r w:rsidRPr="00994D50">
        <w:rPr>
          <w:b/>
        </w:rPr>
        <w:t>Ein Lied aus dem 56. oder 14. Psalm</w:t>
      </w:r>
    </w:p>
    <w:p w14:paraId="5BDAE55B" w14:textId="77777777" w:rsidR="00994D50" w:rsidRDefault="00994D50" w:rsidP="00994D50">
      <w:pPr>
        <w:pStyle w:val="StandardWeb"/>
      </w:pPr>
      <w:r>
        <w:rPr>
          <w:rStyle w:val="Hervorhebung"/>
        </w:rPr>
        <w:t xml:space="preserve">darin man bitt um schön Wetter oder einen seligen Regen und für die Früchte auf dem Felde </w:t>
      </w:r>
      <w:proofErr w:type="spellStart"/>
      <w:r>
        <w:rPr>
          <w:rStyle w:val="Hervorhebung"/>
        </w:rPr>
        <w:t>rc</w:t>
      </w:r>
      <w:proofErr w:type="spellEnd"/>
      <w:r>
        <w:rPr>
          <w:rStyle w:val="Hervorhebung"/>
        </w:rPr>
        <w:t>.</w:t>
      </w:r>
    </w:p>
    <w:p w14:paraId="779DB277" w14:textId="77777777" w:rsidR="00994D50" w:rsidRDefault="00994D50" w:rsidP="00994D50">
      <w:pPr>
        <w:pStyle w:val="StandardWeb"/>
      </w:pPr>
      <w:r>
        <w:rPr>
          <w:rStyle w:val="Hervorhebung"/>
        </w:rPr>
        <w:t xml:space="preserve">Für die Kirche im Joachimsthal. </w:t>
      </w:r>
    </w:p>
    <w:p w14:paraId="77D47A56" w14:textId="77777777" w:rsidR="00994D50" w:rsidRDefault="00994D50" w:rsidP="00994D50">
      <w:pPr>
        <w:pStyle w:val="StandardWeb"/>
      </w:pPr>
      <w:r>
        <w:t>Gott, Vater, der du deine Sonn</w:t>
      </w:r>
      <w:r>
        <w:br/>
        <w:t>Lasst scheinen über Bös und Fromm,</w:t>
      </w:r>
      <w:r>
        <w:br/>
        <w:t xml:space="preserve">Und der ganzen Welt damit </w:t>
      </w:r>
      <w:proofErr w:type="spellStart"/>
      <w:r>
        <w:t>leuchtst</w:t>
      </w:r>
      <w:proofErr w:type="spellEnd"/>
      <w:r>
        <w:t>,</w:t>
      </w:r>
      <w:r>
        <w:br/>
        <w:t xml:space="preserve">Mit </w:t>
      </w:r>
      <w:proofErr w:type="spellStart"/>
      <w:r>
        <w:t>Regn</w:t>
      </w:r>
      <w:proofErr w:type="spellEnd"/>
      <w:r>
        <w:t xml:space="preserve"> und Tau die </w:t>
      </w:r>
      <w:proofErr w:type="spellStart"/>
      <w:r>
        <w:t>Erd</w:t>
      </w:r>
      <w:proofErr w:type="spellEnd"/>
      <w:r>
        <w:t xml:space="preserve"> </w:t>
      </w:r>
      <w:proofErr w:type="spellStart"/>
      <w:r>
        <w:t>befeuchtst</w:t>
      </w:r>
      <w:proofErr w:type="spellEnd"/>
      <w:r>
        <w:t xml:space="preserve">, </w:t>
      </w:r>
    </w:p>
    <w:p w14:paraId="2D661FDE" w14:textId="46FB7D17" w:rsidR="00994D50" w:rsidRDefault="00994D50" w:rsidP="00994D50">
      <w:pPr>
        <w:pStyle w:val="StandardWeb"/>
      </w:pPr>
      <w:r>
        <w:t>2. Die Berg machst du von oben nass,</w:t>
      </w:r>
      <w:r>
        <w:br/>
        <w:t>Und lässt drauf wachsen Laub und Gras,</w:t>
      </w:r>
      <w:r>
        <w:br/>
        <w:t>In Gäng</w:t>
      </w:r>
      <w:r w:rsidR="005751A9">
        <w:rPr>
          <w:rStyle w:val="Funotenzeichen"/>
        </w:rPr>
        <w:footnoteReference w:id="6"/>
      </w:r>
      <w:r>
        <w:t xml:space="preserve"> und </w:t>
      </w:r>
      <w:proofErr w:type="spellStart"/>
      <w:r>
        <w:t>Flötz</w:t>
      </w:r>
      <w:proofErr w:type="spellEnd"/>
      <w:r w:rsidR="005751A9">
        <w:rPr>
          <w:rStyle w:val="Funotenzeichen"/>
        </w:rPr>
        <w:footnoteReference w:id="7"/>
      </w:r>
      <w:r>
        <w:t xml:space="preserve"> gut Erz du legst,</w:t>
      </w:r>
      <w:r>
        <w:br/>
        <w:t xml:space="preserve">Fried, Schutz und Recht du selber hegst. </w:t>
      </w:r>
    </w:p>
    <w:p w14:paraId="41E14D68" w14:textId="77777777" w:rsidR="00994D50" w:rsidRDefault="00994D50" w:rsidP="00994D50">
      <w:pPr>
        <w:pStyle w:val="StandardWeb"/>
      </w:pPr>
      <w:r>
        <w:t>3. Du gibst auch reichlich Brot und Wein,</w:t>
      </w:r>
      <w:r>
        <w:br/>
        <w:t>Dass Menschen Herz kann fröhlich sein;</w:t>
      </w:r>
      <w:r>
        <w:br/>
        <w:t>Du deckst auch unser Sünde zu,</w:t>
      </w:r>
      <w:r>
        <w:br/>
        <w:t xml:space="preserve">Dein Wort bringt uns Trost, Fried und Ruh. </w:t>
      </w:r>
    </w:p>
    <w:p w14:paraId="7B636CBD" w14:textId="77777777" w:rsidR="00994D50" w:rsidRDefault="00994D50" w:rsidP="00994D50">
      <w:pPr>
        <w:pStyle w:val="StandardWeb"/>
      </w:pPr>
      <w:r>
        <w:t xml:space="preserve">4. So bitt wir nun, dein Gnad und </w:t>
      </w:r>
      <w:proofErr w:type="spellStart"/>
      <w:r>
        <w:t>Güt</w:t>
      </w:r>
      <w:proofErr w:type="spellEnd"/>
      <w:r>
        <w:t>,</w:t>
      </w:r>
      <w:r>
        <w:br/>
        <w:t xml:space="preserve">Im Wort und Fried uns stets </w:t>
      </w:r>
      <w:proofErr w:type="spellStart"/>
      <w:r>
        <w:t>behüt</w:t>
      </w:r>
      <w:proofErr w:type="spellEnd"/>
      <w:r>
        <w:t>;</w:t>
      </w:r>
      <w:r>
        <w:br/>
        <w:t xml:space="preserve">Die </w:t>
      </w:r>
      <w:proofErr w:type="spellStart"/>
      <w:r>
        <w:t>Frücht</w:t>
      </w:r>
      <w:proofErr w:type="spellEnd"/>
      <w:r>
        <w:t xml:space="preserve"> der Erden uns </w:t>
      </w:r>
      <w:proofErr w:type="spellStart"/>
      <w:r>
        <w:t>bewahr</w:t>
      </w:r>
      <w:proofErr w:type="spellEnd"/>
      <w:r>
        <w:br/>
        <w:t xml:space="preserve">Und gib uns </w:t>
      </w:r>
      <w:proofErr w:type="spellStart"/>
      <w:r>
        <w:t>heur</w:t>
      </w:r>
      <w:proofErr w:type="spellEnd"/>
      <w:r>
        <w:t xml:space="preserve"> ein reiches Jahr. </w:t>
      </w:r>
    </w:p>
    <w:p w14:paraId="304F8652" w14:textId="77777777" w:rsidR="00994D50" w:rsidRDefault="00994D50" w:rsidP="00994D50">
      <w:pPr>
        <w:pStyle w:val="StandardWeb"/>
      </w:pPr>
      <w:r>
        <w:t>5. Ein fruchtbar Wetter uns bescher,</w:t>
      </w:r>
      <w:r>
        <w:br/>
        <w:t xml:space="preserve">Dem </w:t>
      </w:r>
      <w:proofErr w:type="spellStart"/>
      <w:r>
        <w:t>Hagl</w:t>
      </w:r>
      <w:proofErr w:type="spellEnd"/>
      <w:r>
        <w:t xml:space="preserve"> und Ungewitter wehr,</w:t>
      </w:r>
      <w:r>
        <w:br/>
        <w:t>Schnee, Regen, Wind und Sonnenschein</w:t>
      </w:r>
      <w:r>
        <w:br/>
        <w:t xml:space="preserve">Allzeit </w:t>
      </w:r>
      <w:proofErr w:type="spellStart"/>
      <w:r>
        <w:t>deim</w:t>
      </w:r>
      <w:proofErr w:type="spellEnd"/>
      <w:r>
        <w:t xml:space="preserve"> Wort gehorsam sein. </w:t>
      </w:r>
    </w:p>
    <w:p w14:paraId="75E0D4C6" w14:textId="77777777" w:rsidR="00994D50" w:rsidRDefault="00994D50" w:rsidP="00994D50">
      <w:pPr>
        <w:pStyle w:val="StandardWeb"/>
      </w:pPr>
      <w:r>
        <w:t xml:space="preserve">6. </w:t>
      </w:r>
      <w:proofErr w:type="spellStart"/>
      <w:r>
        <w:t>Heuschreckn</w:t>
      </w:r>
      <w:proofErr w:type="spellEnd"/>
      <w:r>
        <w:t xml:space="preserve"> und Raupen sind dein Rut,</w:t>
      </w:r>
      <w:r>
        <w:br/>
        <w:t>Alls was Schaden an Früchten tut;</w:t>
      </w:r>
      <w:r>
        <w:br/>
        <w:t xml:space="preserve">Solch </w:t>
      </w:r>
      <w:proofErr w:type="spellStart"/>
      <w:r>
        <w:t>Unziefer</w:t>
      </w:r>
      <w:proofErr w:type="spellEnd"/>
      <w:r>
        <w:t>, Herr, du vertreib,</w:t>
      </w:r>
      <w:r>
        <w:br/>
        <w:t xml:space="preserve">Dass dein Gab unbeschädigt bleib. </w:t>
      </w:r>
    </w:p>
    <w:p w14:paraId="4D4F99BA" w14:textId="77777777" w:rsidR="00994D50" w:rsidRDefault="00994D50" w:rsidP="00994D50">
      <w:pPr>
        <w:pStyle w:val="StandardWeb"/>
      </w:pPr>
      <w:r>
        <w:t xml:space="preserve">7. Denk, dass wir arme </w:t>
      </w:r>
      <w:proofErr w:type="spellStart"/>
      <w:r>
        <w:t>Würmelein</w:t>
      </w:r>
      <w:proofErr w:type="spellEnd"/>
      <w:r>
        <w:br/>
        <w:t xml:space="preserve">Dein </w:t>
      </w:r>
      <w:proofErr w:type="spellStart"/>
      <w:r>
        <w:t>Gschöpf</w:t>
      </w:r>
      <w:proofErr w:type="spellEnd"/>
      <w:r>
        <w:t>, Erbgut und Kinder sein,</w:t>
      </w:r>
      <w:r>
        <w:br/>
        <w:t>Und warten auf dein milde Hand,</w:t>
      </w:r>
      <w:r>
        <w:br/>
        <w:t xml:space="preserve">Uns aus beim Wort und Werk bekannt. </w:t>
      </w:r>
    </w:p>
    <w:p w14:paraId="01C960B2" w14:textId="77777777" w:rsidR="00994D50" w:rsidRDefault="00994D50" w:rsidP="00994D50">
      <w:pPr>
        <w:pStyle w:val="StandardWeb"/>
      </w:pPr>
      <w:r>
        <w:t xml:space="preserve">pro </w:t>
      </w:r>
      <w:proofErr w:type="spellStart"/>
      <w:r>
        <w:t>serenitate</w:t>
      </w:r>
      <w:proofErr w:type="spellEnd"/>
      <w:r>
        <w:t xml:space="preserve">. (Um gut Wetter.) </w:t>
      </w:r>
    </w:p>
    <w:p w14:paraId="258F4443" w14:textId="77777777" w:rsidR="00994D50" w:rsidRDefault="00994D50" w:rsidP="00994D50">
      <w:pPr>
        <w:pStyle w:val="StandardWeb"/>
      </w:pPr>
      <w:r>
        <w:t>8. Die liebe Sonn uns scheinen lass,</w:t>
      </w:r>
      <w:r>
        <w:br/>
        <w:t>Heiß wachsen Erz, Brot, Kraut und Gras,</w:t>
      </w:r>
      <w:r>
        <w:br/>
        <w:t xml:space="preserve">Dass </w:t>
      </w:r>
      <w:proofErr w:type="spellStart"/>
      <w:r>
        <w:t>Leut</w:t>
      </w:r>
      <w:proofErr w:type="spellEnd"/>
      <w:r>
        <w:t xml:space="preserve"> und Vieh ihr Nahrung hab,</w:t>
      </w:r>
      <w:r>
        <w:br/>
        <w:t xml:space="preserve">Und dich kennen aus deiner Gab. </w:t>
      </w:r>
    </w:p>
    <w:p w14:paraId="043A8FA5" w14:textId="77777777" w:rsidR="00994D50" w:rsidRDefault="00994D50" w:rsidP="00994D50">
      <w:pPr>
        <w:pStyle w:val="StandardWeb"/>
      </w:pPr>
      <w:r>
        <w:t xml:space="preserve">pro </w:t>
      </w:r>
      <w:proofErr w:type="spellStart"/>
      <w:r>
        <w:t>pluvia</w:t>
      </w:r>
      <w:proofErr w:type="spellEnd"/>
      <w:r>
        <w:t xml:space="preserve"> </w:t>
      </w:r>
      <w:proofErr w:type="spellStart"/>
      <w:r>
        <w:t>tempestiva</w:t>
      </w:r>
      <w:proofErr w:type="spellEnd"/>
      <w:r>
        <w:t xml:space="preserve">. (um Regen.) </w:t>
      </w:r>
    </w:p>
    <w:p w14:paraId="55A55421" w14:textId="77777777" w:rsidR="00994D50" w:rsidRDefault="00994D50" w:rsidP="00994D50">
      <w:pPr>
        <w:pStyle w:val="StandardWeb"/>
      </w:pPr>
      <w:r>
        <w:t>9. Durch Christ, dein Sohn, hör unser Bitt,</w:t>
      </w:r>
      <w:r>
        <w:br/>
        <w:t>Teil uns ein seligen Regen mit,</w:t>
      </w:r>
      <w:r>
        <w:br/>
        <w:t xml:space="preserve">Und </w:t>
      </w:r>
      <w:proofErr w:type="spellStart"/>
      <w:r>
        <w:t>krön</w:t>
      </w:r>
      <w:proofErr w:type="spellEnd"/>
      <w:r>
        <w:t xml:space="preserve"> das Jahr aus deiner Hand,</w:t>
      </w:r>
      <w:r>
        <w:br/>
        <w:t xml:space="preserve">Mit dein Fußtappen düng das Land. </w:t>
      </w:r>
    </w:p>
    <w:p w14:paraId="42994FC1" w14:textId="77777777" w:rsidR="00994D50" w:rsidRDefault="00994D50" w:rsidP="00994D50">
      <w:pPr>
        <w:pStyle w:val="StandardWeb"/>
      </w:pPr>
      <w:r>
        <w:t>10 Den Herrn von Sion dich man nennt,</w:t>
      </w:r>
      <w:r>
        <w:br/>
        <w:t xml:space="preserve">In aller Welt dein </w:t>
      </w:r>
      <w:proofErr w:type="spellStart"/>
      <w:r>
        <w:t>Güt</w:t>
      </w:r>
      <w:proofErr w:type="spellEnd"/>
      <w:r>
        <w:t xml:space="preserve"> man kennt,</w:t>
      </w:r>
      <w:r>
        <w:br/>
        <w:t>Hörst unser Bitt und hilfst allein,</w:t>
      </w:r>
      <w:r>
        <w:br/>
        <w:t xml:space="preserve">Gib Gnad, dass wir dir dankbar sein. </w:t>
      </w:r>
    </w:p>
    <w:p w14:paraId="0E9569D2" w14:textId="77777777" w:rsidR="00994D50" w:rsidRDefault="00994D50" w:rsidP="00994D50">
      <w:pPr>
        <w:pStyle w:val="StandardWeb"/>
      </w:pPr>
      <w:r>
        <w:t>Amen.</w:t>
      </w:r>
    </w:p>
    <w:p w14:paraId="174E1860" w14:textId="77777777" w:rsidR="00570587" w:rsidRDefault="00570587" w:rsidP="00570587">
      <w:pPr>
        <w:pStyle w:val="berschrift1"/>
      </w:pPr>
      <w:proofErr w:type="spellStart"/>
      <w:r>
        <w:t>Gottsacker</w:t>
      </w:r>
      <w:proofErr w:type="spellEnd"/>
      <w:r>
        <w:t xml:space="preserve"> heißt der weite Platz</w:t>
      </w:r>
    </w:p>
    <w:p w14:paraId="2A09CD4E" w14:textId="77777777" w:rsidR="00570587" w:rsidRDefault="00570587" w:rsidP="00570587">
      <w:pPr>
        <w:pStyle w:val="StandardWeb"/>
      </w:pPr>
      <w:proofErr w:type="spellStart"/>
      <w:r>
        <w:t>Gottsacker</w:t>
      </w:r>
      <w:proofErr w:type="spellEnd"/>
      <w:r>
        <w:t xml:space="preserve"> heißt der weite Platz.</w:t>
      </w:r>
      <w:r>
        <w:br/>
        <w:t>Darein Gott sät sein höchsten Schatz,</w:t>
      </w:r>
      <w:r>
        <w:br/>
        <w:t xml:space="preserve">Viel tausend </w:t>
      </w:r>
      <w:proofErr w:type="spellStart"/>
      <w:r>
        <w:t>Weizenkörnelein</w:t>
      </w:r>
      <w:proofErr w:type="spellEnd"/>
      <w:r>
        <w:br/>
        <w:t>Die Leib der lieben Christen sein;</w:t>
      </w:r>
      <w:r>
        <w:br/>
        <w:t>Die sollen all: zu seiner Zeit</w:t>
      </w:r>
      <w:r>
        <w:br/>
        <w:t>Grünen in aller Herrlichkeit;</w:t>
      </w:r>
      <w:r>
        <w:br/>
        <w:t>Ihr Asch und Staub, Bein, Haut und Haar</w:t>
      </w:r>
      <w:r>
        <w:br/>
        <w:t xml:space="preserve">Soll Alls </w:t>
      </w:r>
      <w:proofErr w:type="spellStart"/>
      <w:r>
        <w:t>spanneu</w:t>
      </w:r>
      <w:proofErr w:type="spellEnd"/>
      <w:r>
        <w:t xml:space="preserve"> werden und klar.</w:t>
      </w:r>
      <w:r>
        <w:br/>
        <w:t>Ihr Körper wie Kristall so rein</w:t>
      </w:r>
      <w:r>
        <w:br/>
        <w:t xml:space="preserve">Werden </w:t>
      </w:r>
      <w:proofErr w:type="spellStart"/>
      <w:r>
        <w:t>aufstehn</w:t>
      </w:r>
      <w:proofErr w:type="spellEnd"/>
      <w:r>
        <w:t xml:space="preserve"> und </w:t>
      </w:r>
      <w:proofErr w:type="spellStart"/>
      <w:r>
        <w:t>solln</w:t>
      </w:r>
      <w:proofErr w:type="spellEnd"/>
      <w:r>
        <w:t xml:space="preserve"> sein</w:t>
      </w:r>
      <w:r>
        <w:br/>
        <w:t>Gleichwie der Sonnenschein und Glanz,</w:t>
      </w:r>
      <w:r>
        <w:br/>
        <w:t>Unsterblich und vollkommen ganz.</w:t>
      </w:r>
    </w:p>
    <w:p w14:paraId="5515E62D" w14:textId="77777777" w:rsidR="00570587" w:rsidRDefault="00570587" w:rsidP="00570587">
      <w:pPr>
        <w:pStyle w:val="StandardWeb"/>
      </w:pPr>
      <w:r>
        <w:t xml:space="preserve">Jetzt </w:t>
      </w:r>
      <w:proofErr w:type="spellStart"/>
      <w:r>
        <w:t>han</w:t>
      </w:r>
      <w:proofErr w:type="spellEnd"/>
      <w:r>
        <w:t xml:space="preserve"> sie hie ihr Rast und Huh.</w:t>
      </w:r>
      <w:r>
        <w:br/>
        <w:t>Warten, bis geht die Zeit herzu,</w:t>
      </w:r>
      <w:r>
        <w:br/>
        <w:t>Da sie Christus, der treue Hirt</w:t>
      </w:r>
      <w:r>
        <w:br/>
        <w:t xml:space="preserve">Vom Tod </w:t>
      </w:r>
      <w:proofErr w:type="spellStart"/>
      <w:r>
        <w:t>wiedr</w:t>
      </w:r>
      <w:proofErr w:type="spellEnd"/>
      <w:r>
        <w:t xml:space="preserve"> auferwecken wird,</w:t>
      </w:r>
      <w:r>
        <w:br/>
        <w:t>Ihr Leib und Seel, beide zugleich</w:t>
      </w:r>
      <w:r>
        <w:br/>
        <w:t>Mit sich führen ins Himmelreich;</w:t>
      </w:r>
      <w:r>
        <w:br/>
        <w:t xml:space="preserve">Denn </w:t>
      </w:r>
      <w:proofErr w:type="spellStart"/>
      <w:r>
        <w:t>solchs</w:t>
      </w:r>
      <w:proofErr w:type="spellEnd"/>
      <w:r>
        <w:t xml:space="preserve"> er ihn erworben hat</w:t>
      </w:r>
      <w:r>
        <w:br/>
        <w:t xml:space="preserve">Am </w:t>
      </w:r>
      <w:proofErr w:type="spellStart"/>
      <w:r>
        <w:t>frohnen</w:t>
      </w:r>
      <w:proofErr w:type="spellEnd"/>
      <w:r>
        <w:rPr>
          <w:rStyle w:val="Funotenzeichen"/>
        </w:rPr>
        <w:footnoteReference w:id="8"/>
      </w:r>
      <w:r>
        <w:t xml:space="preserve"> Kreuz mit seinem Tod.</w:t>
      </w:r>
      <w:r>
        <w:br/>
        <w:t xml:space="preserve">Der Acker ists </w:t>
      </w:r>
      <w:proofErr w:type="spellStart"/>
      <w:r>
        <w:t>Ruhbettelein</w:t>
      </w:r>
      <w:proofErr w:type="spellEnd"/>
      <w:r>
        <w:t>,</w:t>
      </w:r>
      <w:r>
        <w:br/>
        <w:t xml:space="preserve">Das Christus hat </w:t>
      </w:r>
      <w:proofErr w:type="spellStart"/>
      <w:r>
        <w:t>gewärmet</w:t>
      </w:r>
      <w:proofErr w:type="spellEnd"/>
      <w:r>
        <w:t xml:space="preserve"> fein,</w:t>
      </w:r>
      <w:r>
        <w:br/>
        <w:t>Da er drin bis an dritten Tag</w:t>
      </w:r>
      <w:r>
        <w:br/>
        <w:t xml:space="preserve">Im Grab für unser Sünden lag. </w:t>
      </w:r>
    </w:p>
    <w:p w14:paraId="442C3912" w14:textId="77777777" w:rsidR="00570587" w:rsidRDefault="00570587" w:rsidP="00570587">
      <w:pPr>
        <w:pStyle w:val="StandardWeb"/>
      </w:pPr>
      <w:r>
        <w:t xml:space="preserve">Hie </w:t>
      </w:r>
      <w:proofErr w:type="spellStart"/>
      <w:r>
        <w:t>verleußt</w:t>
      </w:r>
      <w:proofErr w:type="spellEnd"/>
      <w:r>
        <w:rPr>
          <w:rStyle w:val="Funotenzeichen"/>
        </w:rPr>
        <w:footnoteReference w:id="9"/>
      </w:r>
      <w:r>
        <w:t xml:space="preserve"> all sein Recht der Tod,</w:t>
      </w:r>
      <w:r>
        <w:br/>
        <w:t>Im Grab verscharrt wird Angst und Not,</w:t>
      </w:r>
      <w:r>
        <w:br/>
        <w:t xml:space="preserve">Jammer, Elend man </w:t>
      </w:r>
      <w:proofErr w:type="spellStart"/>
      <w:r>
        <w:t>hieher</w:t>
      </w:r>
      <w:proofErr w:type="spellEnd"/>
      <w:r>
        <w:t xml:space="preserve"> trägt,</w:t>
      </w:r>
      <w:r>
        <w:br/>
        <w:t>Und als Unglück in d‘ Erden legt.</w:t>
      </w:r>
      <w:r>
        <w:br/>
        <w:t>Aber zu der Posaunen Schall</w:t>
      </w:r>
      <w:r>
        <w:br/>
        <w:t>Sollen vom Tod erstehen all,</w:t>
      </w:r>
      <w:r>
        <w:br/>
        <w:t xml:space="preserve">Herrlich und </w:t>
      </w:r>
      <w:proofErr w:type="spellStart"/>
      <w:r>
        <w:t>verneut</w:t>
      </w:r>
      <w:proofErr w:type="spellEnd"/>
      <w:r>
        <w:t xml:space="preserve"> werden die,</w:t>
      </w:r>
      <w:r>
        <w:br/>
        <w:t>So jetzt in Christo schlafen hie.</w:t>
      </w:r>
      <w:r>
        <w:br/>
        <w:t xml:space="preserve">Den </w:t>
      </w:r>
      <w:proofErr w:type="spellStart"/>
      <w:r>
        <w:t>Gottsacker</w:t>
      </w:r>
      <w:proofErr w:type="spellEnd"/>
      <w:r>
        <w:t xml:space="preserve"> in Ehren halt,</w:t>
      </w:r>
      <w:r>
        <w:br/>
        <w:t>Wer darauf geht, jung oder alt;</w:t>
      </w:r>
      <w:r>
        <w:br/>
        <w:t>Denn er Gotts treuer Zehntner ist,</w:t>
      </w:r>
      <w:r>
        <w:br/>
        <w:t>Was ihm vertraut der Herre Christ,</w:t>
      </w:r>
      <w:r>
        <w:br/>
        <w:t xml:space="preserve">Das wird er als bei Carols </w:t>
      </w:r>
      <w:proofErr w:type="spellStart"/>
      <w:r>
        <w:t>Gwicht</w:t>
      </w:r>
      <w:proofErr w:type="spellEnd"/>
      <w:r>
        <w:br/>
        <w:t xml:space="preserve">Am jüngsten Tag bringen ans Licht. </w:t>
      </w:r>
    </w:p>
    <w:p w14:paraId="6F963084" w14:textId="77777777" w:rsidR="00570587" w:rsidRDefault="00570587" w:rsidP="00570587">
      <w:pPr>
        <w:pStyle w:val="StandardWeb"/>
      </w:pPr>
      <w:r>
        <w:t xml:space="preserve">Wer nun sein Brüdern hergibt </w:t>
      </w:r>
      <w:proofErr w:type="spellStart"/>
      <w:r>
        <w:t>sGleit</w:t>
      </w:r>
      <w:proofErr w:type="spellEnd"/>
      <w:r>
        <w:t>,</w:t>
      </w:r>
      <w:r>
        <w:br/>
        <w:t xml:space="preserve">Mach sich </w:t>
      </w:r>
      <w:proofErr w:type="spellStart"/>
      <w:r>
        <w:t>gerüst</w:t>
      </w:r>
      <w:proofErr w:type="spellEnd"/>
      <w:r>
        <w:t>, und sei bereit;</w:t>
      </w:r>
      <w:r>
        <w:br/>
        <w:t xml:space="preserve">Denn er weiß weder </w:t>
      </w:r>
      <w:proofErr w:type="spellStart"/>
      <w:r>
        <w:t>Stund</w:t>
      </w:r>
      <w:proofErr w:type="spellEnd"/>
      <w:r>
        <w:t xml:space="preserve"> noch Tag,</w:t>
      </w:r>
      <w:r>
        <w:br/>
        <w:t>Wenn man ihn auf den Acker trag.</w:t>
      </w:r>
      <w:r>
        <w:br/>
        <w:t xml:space="preserve">Ob er gleich jetzt ist frisch und </w:t>
      </w:r>
      <w:proofErr w:type="spellStart"/>
      <w:r>
        <w:t>gsund</w:t>
      </w:r>
      <w:proofErr w:type="spellEnd"/>
      <w:r>
        <w:t>,</w:t>
      </w:r>
      <w:r>
        <w:br/>
        <w:t xml:space="preserve">Doch kann der Tod kommen die </w:t>
      </w:r>
      <w:proofErr w:type="spellStart"/>
      <w:r>
        <w:t>Stund</w:t>
      </w:r>
      <w:proofErr w:type="spellEnd"/>
      <w:r>
        <w:br/>
        <w:t>Und ihn fordern von dieser Welt.</w:t>
      </w:r>
      <w:r>
        <w:br/>
        <w:t xml:space="preserve">Dafür hilft kein </w:t>
      </w:r>
      <w:proofErr w:type="spellStart"/>
      <w:r>
        <w:t>Gwalt</w:t>
      </w:r>
      <w:proofErr w:type="spellEnd"/>
      <w:r>
        <w:t>, Kunst noch Geld,</w:t>
      </w:r>
      <w:r>
        <w:br/>
        <w:t>Drum Jedermann sich zeitlich schick,</w:t>
      </w:r>
      <w:r>
        <w:br/>
        <w:t xml:space="preserve">Und wart des Tods all Augenblick. </w:t>
      </w:r>
    </w:p>
    <w:p w14:paraId="6FD03501" w14:textId="77777777" w:rsidR="00570587" w:rsidRDefault="00570587" w:rsidP="00570587">
      <w:pPr>
        <w:pStyle w:val="StandardWeb"/>
      </w:pPr>
      <w:r>
        <w:t xml:space="preserve">Weil wir denn kein </w:t>
      </w:r>
      <w:proofErr w:type="spellStart"/>
      <w:r>
        <w:t>Stund</w:t>
      </w:r>
      <w:proofErr w:type="spellEnd"/>
      <w:r>
        <w:t xml:space="preserve"> haben Frist,</w:t>
      </w:r>
      <w:r>
        <w:br/>
        <w:t xml:space="preserve">So </w:t>
      </w:r>
      <w:proofErr w:type="spellStart"/>
      <w:r>
        <w:t>sprech</w:t>
      </w:r>
      <w:proofErr w:type="spellEnd"/>
      <w:r>
        <w:t xml:space="preserve"> ein Jeder, der das liest:</w:t>
      </w:r>
      <w:r>
        <w:br/>
        <w:t>Schlaft in Fried, lieben Brüder mein,</w:t>
      </w:r>
      <w:r>
        <w:br/>
        <w:t xml:space="preserve">Gott </w:t>
      </w:r>
      <w:proofErr w:type="spellStart"/>
      <w:r>
        <w:t>helf</w:t>
      </w:r>
      <w:proofErr w:type="spellEnd"/>
      <w:r>
        <w:t xml:space="preserve"> mir schier zu euch herein,</w:t>
      </w:r>
      <w:r>
        <w:br/>
        <w:t>Dass ich neben euch wart der Zeit</w:t>
      </w:r>
      <w:r>
        <w:br/>
        <w:t>Unser Urständ</w:t>
      </w:r>
      <w:r>
        <w:rPr>
          <w:rStyle w:val="Funotenzeichen"/>
        </w:rPr>
        <w:footnoteReference w:id="10"/>
      </w:r>
      <w:r>
        <w:t xml:space="preserve"> und Seligkeit.</w:t>
      </w:r>
      <w:r>
        <w:br/>
        <w:t>Denn wollen wir das helle Licht</w:t>
      </w:r>
      <w:r>
        <w:br/>
        <w:t>Mit Freuden sehn Gotts Angesicht</w:t>
      </w:r>
      <w:r>
        <w:br/>
        <w:t>Mit Leib und Seel das Himmelreich</w:t>
      </w:r>
      <w:r>
        <w:br/>
        <w:t>Erben mit allen Engeln zugleich.</w:t>
      </w:r>
      <w:r>
        <w:br/>
        <w:t>Herz Christ, hilf, dass es bald geh an,</w:t>
      </w:r>
      <w:r>
        <w:br/>
        <w:t xml:space="preserve">Das wünscht der alt Niclas Herman. </w:t>
      </w:r>
    </w:p>
    <w:p w14:paraId="11A10A6B" w14:textId="77777777" w:rsidR="00106E59" w:rsidRDefault="00106E59" w:rsidP="00106E59">
      <w:pPr>
        <w:pStyle w:val="berschrift1"/>
        <w:rPr>
          <w:sz w:val="48"/>
        </w:rPr>
      </w:pPr>
      <w:r w:rsidRPr="00106E59">
        <w:t>Halleluja, stimmt an ein Lied und preist des Himmels</w:t>
      </w:r>
    </w:p>
    <w:p w14:paraId="6A196D55" w14:textId="77777777" w:rsidR="00106E59" w:rsidRDefault="00106E59" w:rsidP="00106E59">
      <w:pPr>
        <w:pStyle w:val="StandardWeb"/>
      </w:pPr>
      <w:r>
        <w:t>1.) Halleluja, stimmt an ein Lied</w:t>
      </w:r>
      <w:r>
        <w:br/>
        <w:t xml:space="preserve">Und preist des Himmels hohe </w:t>
      </w:r>
      <w:proofErr w:type="spellStart"/>
      <w:r>
        <w:t>Güt</w:t>
      </w:r>
      <w:proofErr w:type="spellEnd"/>
      <w:r>
        <w:t>‘,</w:t>
      </w:r>
      <w:r>
        <w:br/>
        <w:t>Springt, hüpft, frohlockt mit Freuden.</w:t>
      </w:r>
      <w:r>
        <w:br/>
        <w:t>Da Christus aus dem Grabe steigt,</w:t>
      </w:r>
      <w:r>
        <w:br/>
        <w:t>Und sich den Jüngern wieder zeigt,</w:t>
      </w:r>
      <w:r>
        <w:br/>
        <w:t xml:space="preserve">Nach </w:t>
      </w:r>
      <w:proofErr w:type="spellStart"/>
      <w:r>
        <w:t>überstandnem</w:t>
      </w:r>
      <w:proofErr w:type="spellEnd"/>
      <w:r>
        <w:t xml:space="preserve"> Leiden:</w:t>
      </w:r>
      <w:r>
        <w:br/>
        <w:t xml:space="preserve">Da der </w:t>
      </w:r>
      <w:proofErr w:type="spellStart"/>
      <w:r>
        <w:t>Siegherr</w:t>
      </w:r>
      <w:proofErr w:type="spellEnd"/>
      <w:r>
        <w:br/>
        <w:t>Triumphieret,</w:t>
      </w:r>
      <w:r>
        <w:br/>
        <w:t>Jubilieret,</w:t>
      </w:r>
      <w:r>
        <w:br/>
        <w:t>Da das Leben</w:t>
      </w:r>
      <w:r>
        <w:br/>
        <w:t>Hat dem Tod Valet gegeben.</w:t>
      </w:r>
    </w:p>
    <w:p w14:paraId="6C843423" w14:textId="77777777" w:rsidR="00106E59" w:rsidRDefault="00106E59" w:rsidP="00106E59">
      <w:pPr>
        <w:pStyle w:val="StandardWeb"/>
      </w:pPr>
      <w:r>
        <w:t>2.) O Tod, wo ist dein Stachel nun?</w:t>
      </w:r>
      <w:r>
        <w:br/>
        <w:t>Was kann uns jetzt die Hölle tun?</w:t>
      </w:r>
      <w:r>
        <w:br/>
        <w:t>Der Teufel legt darnieder.</w:t>
      </w:r>
      <w:r>
        <w:br/>
        <w:t>Die Sünde mag uns schrecken nicht</w:t>
      </w:r>
      <w:r>
        <w:br/>
        <w:t>Mit Gottes strengen Zorngericht:</w:t>
      </w:r>
      <w:r>
        <w:br/>
        <w:t>Hier ist schon Rat dawider.</w:t>
      </w:r>
      <w:r>
        <w:br/>
        <w:t>Jesus Christus,</w:t>
      </w:r>
      <w:r>
        <w:br/>
        <w:t>Jetzt erstanden,</w:t>
      </w:r>
      <w:r>
        <w:br/>
        <w:t>Macht zu Schanden,</w:t>
      </w:r>
      <w:r>
        <w:br/>
        <w:t>Was kann quälen</w:t>
      </w:r>
      <w:r>
        <w:br/>
        <w:t>Und betrüben unsre Seelen.</w:t>
      </w:r>
    </w:p>
    <w:p w14:paraId="26D10FE3" w14:textId="77777777" w:rsidR="00106E59" w:rsidRDefault="00106E59" w:rsidP="00106E59">
      <w:pPr>
        <w:pStyle w:val="StandardWeb"/>
      </w:pPr>
      <w:r>
        <w:t>3.) So bald der dritte Tag brach an,</w:t>
      </w:r>
      <w:r>
        <w:br/>
        <w:t>Nachdem war dieser Gottesmann</w:t>
      </w:r>
      <w:r>
        <w:br/>
      </w:r>
      <w:proofErr w:type="spellStart"/>
      <w:r>
        <w:t>In’s</w:t>
      </w:r>
      <w:proofErr w:type="spellEnd"/>
      <w:r>
        <w:t xml:space="preserve"> finstre Grab </w:t>
      </w:r>
      <w:proofErr w:type="spellStart"/>
      <w:r>
        <w:t>geleget</w:t>
      </w:r>
      <w:proofErr w:type="spellEnd"/>
      <w:r>
        <w:t>,</w:t>
      </w:r>
      <w:r>
        <w:br/>
        <w:t>Begab viel Wunderdinge sich,</w:t>
      </w:r>
      <w:r>
        <w:br/>
        <w:t>Die Erde ward ganz kräftiglich</w:t>
      </w:r>
      <w:r>
        <w:br/>
        <w:t>Des Morgens früh beweget.</w:t>
      </w:r>
      <w:r>
        <w:br/>
        <w:t>Da sich plötzlich,</w:t>
      </w:r>
      <w:r>
        <w:br/>
        <w:t>Gleichsam blitzend,</w:t>
      </w:r>
      <w:r>
        <w:br/>
        <w:t>Niedersitzend,</w:t>
      </w:r>
      <w:r>
        <w:br/>
        <w:t xml:space="preserve">Nicht </w:t>
      </w:r>
      <w:proofErr w:type="spellStart"/>
      <w:r>
        <w:t>ohn</w:t>
      </w:r>
      <w:proofErr w:type="spellEnd"/>
      <w:r>
        <w:t>‘ Grauen,</w:t>
      </w:r>
      <w:r>
        <w:br/>
        <w:t>Ließ ein Himmelsbote schauen.</w:t>
      </w:r>
    </w:p>
    <w:p w14:paraId="3D5B43F8" w14:textId="77777777" w:rsidR="00106E59" w:rsidRDefault="00106E59" w:rsidP="00106E59">
      <w:pPr>
        <w:pStyle w:val="StandardWeb"/>
      </w:pPr>
      <w:r>
        <w:t>4.) Die Grabeshüter wurden blass,</w:t>
      </w:r>
      <w:r>
        <w:br/>
        <w:t>Wie dieser auf den Steinen saß,</w:t>
      </w:r>
      <w:r>
        <w:br/>
        <w:t>Vor Angst und großem Schrecken.</w:t>
      </w:r>
      <w:r>
        <w:br/>
        <w:t>Sie hielten allda keine Ruh‘</w:t>
      </w:r>
      <w:r>
        <w:br/>
        <w:t>Und eilten nach der Stadt hinzu,</w:t>
      </w:r>
      <w:r>
        <w:br/>
        <w:t>Den Handel zu entdecken.</w:t>
      </w:r>
      <w:r>
        <w:br/>
        <w:t>Da sich kecklich</w:t>
      </w:r>
      <w:r>
        <w:br/>
        <w:t>Die verkehrten</w:t>
      </w:r>
      <w:r>
        <w:br/>
        <w:t>Schriftgelehrten</w:t>
      </w:r>
      <w:r>
        <w:br/>
        <w:t>Solche Sachen</w:t>
      </w:r>
      <w:r>
        <w:br/>
        <w:t>Unternahmen falsch zu machen.</w:t>
      </w:r>
    </w:p>
    <w:p w14:paraId="714B4606" w14:textId="77777777" w:rsidR="00106E59" w:rsidRDefault="00106E59" w:rsidP="00106E59">
      <w:pPr>
        <w:pStyle w:val="StandardWeb"/>
      </w:pPr>
      <w:r>
        <w:t>5.) Triumph! Was tust du, lose Rott‘?</w:t>
      </w:r>
      <w:r>
        <w:br/>
        <w:t>Du bringst dich selbst in Hohn und Spott,</w:t>
      </w:r>
      <w:r>
        <w:br/>
        <w:t>Mit allen deinen Tücken!</w:t>
      </w:r>
      <w:r>
        <w:br/>
        <w:t>Erst meinst du, durch die Hüter soll</w:t>
      </w:r>
      <w:r>
        <w:br/>
        <w:t>Der Sachen sein geraten wohl,</w:t>
      </w:r>
      <w:r>
        <w:br/>
        <w:t>Da dieses nicht will glücken,</w:t>
      </w:r>
      <w:r>
        <w:br/>
        <w:t>Wie kein Grabstein,</w:t>
      </w:r>
      <w:r>
        <w:br/>
        <w:t>wie kein Siegel</w:t>
      </w:r>
      <w:r>
        <w:br/>
        <w:t>Hilft, noch Riegel,</w:t>
      </w:r>
      <w:r>
        <w:br/>
        <w:t>Will durch Lügen</w:t>
      </w:r>
      <w:r>
        <w:br/>
        <w:t>Endlich du die Welt betrügen?</w:t>
      </w:r>
    </w:p>
    <w:p w14:paraId="6FCA5893" w14:textId="77777777" w:rsidR="00106E59" w:rsidRDefault="00106E59" w:rsidP="00106E59">
      <w:pPr>
        <w:pStyle w:val="StandardWeb"/>
      </w:pPr>
      <w:r>
        <w:t>6.) Triumph! Der Herr dringt durch den Stein,</w:t>
      </w:r>
      <w:r>
        <w:br/>
        <w:t>Den Hütern lässt er’s Grab allein</w:t>
      </w:r>
      <w:r>
        <w:br/>
        <w:t>Und zeigt sich der Marien.</w:t>
      </w:r>
      <w:r>
        <w:br/>
        <w:t>Die, was sich hab begeben dar,</w:t>
      </w:r>
      <w:r>
        <w:br/>
        <w:t xml:space="preserve">Der hochbetrübten </w:t>
      </w:r>
      <w:proofErr w:type="spellStart"/>
      <w:r>
        <w:t>Jüngerschar</w:t>
      </w:r>
      <w:proofErr w:type="spellEnd"/>
      <w:r>
        <w:br/>
        <w:t xml:space="preserve">Erzählet </w:t>
      </w:r>
      <w:proofErr w:type="spellStart"/>
      <w:r>
        <w:t>ohn</w:t>
      </w:r>
      <w:proofErr w:type="spellEnd"/>
      <w:r>
        <w:t>‘ Verziehen.</w:t>
      </w:r>
      <w:r>
        <w:br/>
        <w:t>Ferner schafft er,</w:t>
      </w:r>
      <w:r>
        <w:br/>
        <w:t>Dass die Brüder</w:t>
      </w:r>
      <w:r>
        <w:br/>
        <w:t>Hin und wieder</w:t>
      </w:r>
      <w:r>
        <w:br/>
        <w:t>Oft ihn sehen,</w:t>
      </w:r>
      <w:r>
        <w:br/>
        <w:t>Kund zu tun sein Auferstehen.</w:t>
      </w:r>
    </w:p>
    <w:p w14:paraId="40B4FE1B" w14:textId="77777777" w:rsidR="00106E59" w:rsidRDefault="00106E59" w:rsidP="00106E59">
      <w:pPr>
        <w:pStyle w:val="StandardWeb"/>
      </w:pPr>
      <w:r>
        <w:t>7.) Viktoria, da steht der Held,</w:t>
      </w:r>
      <w:r>
        <w:br/>
        <w:t>Und zeiget sich der ganzen Welt,</w:t>
      </w:r>
      <w:r>
        <w:br/>
        <w:t>Als einen Überwinder.</w:t>
      </w:r>
      <w:r>
        <w:br/>
        <w:t>Der hat dem Krieg ein Loch gemacht</w:t>
      </w:r>
      <w:r>
        <w:br/>
        <w:t>Und nun den Frieden wiederbracht‘</w:t>
      </w:r>
      <w:r>
        <w:br/>
        <w:t>Zum Trost der armen Sünder.</w:t>
      </w:r>
      <w:r>
        <w:br/>
        <w:t>Singet, springet,</w:t>
      </w:r>
      <w:r>
        <w:br/>
        <w:t>lasset hören,</w:t>
      </w:r>
      <w:r>
        <w:br/>
        <w:t>Gott zu Ehren,</w:t>
      </w:r>
      <w:r>
        <w:br/>
        <w:t>Freud‘ und Wonne!</w:t>
      </w:r>
      <w:r>
        <w:br/>
        <w:t>Jetzt, jetzt scheint uns die Gnadensonne.</w:t>
      </w:r>
    </w:p>
    <w:p w14:paraId="7A8531A3" w14:textId="77777777" w:rsidR="00106E59" w:rsidRDefault="00106E59" w:rsidP="00106E59">
      <w:pPr>
        <w:pStyle w:val="StandardWeb"/>
      </w:pPr>
      <w:r>
        <w:t>8.) O, starker Simson , dessen Macht</w:t>
      </w:r>
      <w:r>
        <w:br/>
        <w:t>Der Seelenfeind hat umgebracht</w:t>
      </w:r>
      <w:r>
        <w:br/>
        <w:t>Und ihre Werk zerstöret.</w:t>
      </w:r>
      <w:r>
        <w:br/>
        <w:t>Nimm gnädig an den Lobgesang,</w:t>
      </w:r>
      <w:r>
        <w:br/>
        <w:t>Womit von uns du wirst zum Dank</w:t>
      </w:r>
      <w:r>
        <w:br/>
        <w:t>Demütig jetzt verehret.</w:t>
      </w:r>
      <w:r>
        <w:br/>
        <w:t xml:space="preserve">Großer </w:t>
      </w:r>
      <w:proofErr w:type="spellStart"/>
      <w:r>
        <w:t>Siegsherr</w:t>
      </w:r>
      <w:proofErr w:type="spellEnd"/>
      <w:r>
        <w:t>,</w:t>
      </w:r>
      <w:r>
        <w:br/>
        <w:t>Hier auf Erden,</w:t>
      </w:r>
      <w:r>
        <w:br/>
        <w:t>Bis wir werden</w:t>
      </w:r>
      <w:r>
        <w:br/>
        <w:t>Besser droben</w:t>
      </w:r>
      <w:r>
        <w:br/>
        <w:t>Dermaleinst dich können loben.</w:t>
      </w:r>
    </w:p>
    <w:p w14:paraId="423136DC" w14:textId="77777777" w:rsidR="005D31D6" w:rsidRDefault="005D31D6" w:rsidP="005D31D6">
      <w:pPr>
        <w:pStyle w:val="berschrift1"/>
      </w:pPr>
      <w:r>
        <w:t>Herr Christe, der du selbst bestellst</w:t>
      </w:r>
    </w:p>
    <w:p w14:paraId="75126305" w14:textId="77777777" w:rsidR="005D31D6" w:rsidRPr="005D31D6" w:rsidRDefault="005D31D6" w:rsidP="005D31D6">
      <w:pPr>
        <w:rPr>
          <w:b/>
        </w:rPr>
      </w:pPr>
      <w:r w:rsidRPr="005D31D6">
        <w:rPr>
          <w:b/>
        </w:rPr>
        <w:t>Ein Gesang, darin man bittet, dass Gott christliche Schulen und Lehrer erhalten wolle.</w:t>
      </w:r>
    </w:p>
    <w:p w14:paraId="5D6DB37F" w14:textId="77777777" w:rsidR="005D31D6" w:rsidRDefault="005D31D6" w:rsidP="005D31D6">
      <w:pPr>
        <w:pStyle w:val="StandardWeb"/>
      </w:pPr>
      <w:r>
        <w:t>Herr Christe, der du selbst bestellst</w:t>
      </w:r>
      <w:r>
        <w:br/>
        <w:t>Kirchen, Schulen und sie erhältst,</w:t>
      </w:r>
      <w:r>
        <w:br/>
        <w:t xml:space="preserve">Wir bitten sich durch deine </w:t>
      </w:r>
      <w:proofErr w:type="spellStart"/>
      <w:r>
        <w:t>Güt</w:t>
      </w:r>
      <w:proofErr w:type="spellEnd"/>
      <w:r>
        <w:t>,</w:t>
      </w:r>
      <w:r>
        <w:br/>
        <w:t xml:space="preserve">Au christliche Schulen </w:t>
      </w:r>
      <w:proofErr w:type="spellStart"/>
      <w:r>
        <w:t>behüt</w:t>
      </w:r>
      <w:proofErr w:type="spellEnd"/>
      <w:r>
        <w:t xml:space="preserve">. </w:t>
      </w:r>
    </w:p>
    <w:p w14:paraId="548BF291" w14:textId="398044BC" w:rsidR="005D31D6" w:rsidRDefault="005D31D6" w:rsidP="005D31D6">
      <w:pPr>
        <w:pStyle w:val="StandardWeb"/>
      </w:pPr>
      <w:r>
        <w:t>2. Erhalt alle fromme Studenten,</w:t>
      </w:r>
      <w:r>
        <w:br/>
        <w:t xml:space="preserve">Ihr </w:t>
      </w:r>
      <w:proofErr w:type="spellStart"/>
      <w:r>
        <w:t>Präceptores</w:t>
      </w:r>
      <w:proofErr w:type="spellEnd"/>
      <w:r w:rsidR="005751A9">
        <w:rPr>
          <w:rStyle w:val="Funotenzeichen"/>
        </w:rPr>
        <w:footnoteReference w:id="11"/>
      </w:r>
      <w:r>
        <w:t xml:space="preserve"> und Regenten,</w:t>
      </w:r>
      <w:r>
        <w:br/>
        <w:t xml:space="preserve">Die sie schützen und helfen </w:t>
      </w:r>
      <w:proofErr w:type="spellStart"/>
      <w:r>
        <w:t>mehrn</w:t>
      </w:r>
      <w:proofErr w:type="spellEnd"/>
      <w:r>
        <w:t>,</w:t>
      </w:r>
      <w:r>
        <w:br/>
        <w:t xml:space="preserve">Und die in Schulen treulich </w:t>
      </w:r>
      <w:proofErr w:type="spellStart"/>
      <w:r>
        <w:t>lehrn</w:t>
      </w:r>
      <w:proofErr w:type="spellEnd"/>
      <w:r>
        <w:t xml:space="preserve">; </w:t>
      </w:r>
    </w:p>
    <w:p w14:paraId="17E57FF1" w14:textId="77777777" w:rsidR="005D31D6" w:rsidRDefault="005D31D6" w:rsidP="005D31D6">
      <w:pPr>
        <w:pStyle w:val="StandardWeb"/>
      </w:pPr>
      <w:r>
        <w:t>3. Die Schulen geben Schirm und Platz,</w:t>
      </w:r>
      <w:r>
        <w:br/>
        <w:t>Schützen dein Wort, den höchsten Schatz,</w:t>
      </w:r>
      <w:r>
        <w:br/>
        <w:t>Und deiner Kirchen Herberg geben,</w:t>
      </w:r>
      <w:r>
        <w:br/>
        <w:t xml:space="preserve">Den </w:t>
      </w:r>
      <w:proofErr w:type="spellStart"/>
      <w:r>
        <w:t>zahls</w:t>
      </w:r>
      <w:proofErr w:type="spellEnd"/>
      <w:r>
        <w:t xml:space="preserve"> hie und in jenem Leben. </w:t>
      </w:r>
    </w:p>
    <w:p w14:paraId="5A69FD2B" w14:textId="77777777" w:rsidR="005D31D6" w:rsidRDefault="005D31D6" w:rsidP="005D31D6">
      <w:pPr>
        <w:pStyle w:val="StandardWeb"/>
      </w:pPr>
      <w:r>
        <w:t>4. Der Satan ist von Herzen Feind</w:t>
      </w:r>
      <w:r>
        <w:br/>
        <w:t>Schulen, die recht bestellet sind.</w:t>
      </w:r>
      <w:r>
        <w:br/>
        <w:t>Drum setzt er ihn so heftig zu,</w:t>
      </w:r>
      <w:r>
        <w:br/>
        <w:t xml:space="preserve">Und lässt ihn gar kein Fried noch Ruh. </w:t>
      </w:r>
    </w:p>
    <w:p w14:paraId="2F223270" w14:textId="77777777" w:rsidR="005D31D6" w:rsidRDefault="005D31D6" w:rsidP="005D31D6">
      <w:pPr>
        <w:pStyle w:val="StandardWeb"/>
      </w:pPr>
      <w:r>
        <w:t xml:space="preserve">5. Jetzt erregt er viel </w:t>
      </w:r>
      <w:proofErr w:type="spellStart"/>
      <w:r>
        <w:t>Widerdürst</w:t>
      </w:r>
      <w:proofErr w:type="spellEnd"/>
      <w:r>
        <w:t>,</w:t>
      </w:r>
      <w:r>
        <w:br/>
        <w:t xml:space="preserve">Die sehr nach Ruhm und Ehre </w:t>
      </w:r>
      <w:proofErr w:type="spellStart"/>
      <w:r>
        <w:t>dürst</w:t>
      </w:r>
      <w:proofErr w:type="spellEnd"/>
      <w:r>
        <w:t>,</w:t>
      </w:r>
      <w:r>
        <w:br/>
        <w:t>Sie bringen viel Dings auf die Bahn,</w:t>
      </w:r>
      <w:r>
        <w:br/>
        <w:t>Davon sich ärgert mancher Mann.</w:t>
      </w:r>
    </w:p>
    <w:p w14:paraId="4DF5C808" w14:textId="2A8F80E6" w:rsidR="005D31D6" w:rsidRDefault="005D31D6" w:rsidP="005D31D6">
      <w:pPr>
        <w:pStyle w:val="StandardWeb"/>
      </w:pPr>
      <w:r>
        <w:t>6. Zerstör des Teufels Lüst und Tück</w:t>
      </w:r>
      <w:r>
        <w:br/>
        <w:t>Treib sein bösen Anschlag zurück.</w:t>
      </w:r>
      <w:r>
        <w:br/>
        <w:t xml:space="preserve">Falschen Lehrern </w:t>
      </w:r>
      <w:proofErr w:type="spellStart"/>
      <w:r>
        <w:t>steut</w:t>
      </w:r>
      <w:proofErr w:type="spellEnd"/>
      <w:r w:rsidR="005751A9">
        <w:rPr>
          <w:rStyle w:val="Funotenzeichen"/>
        </w:rPr>
        <w:footnoteReference w:id="12"/>
      </w:r>
      <w:r>
        <w:t xml:space="preserve"> und wehr,</w:t>
      </w:r>
      <w:r>
        <w:br/>
        <w:t>Und erhalt uns bei reiner Lehr;</w:t>
      </w:r>
    </w:p>
    <w:p w14:paraId="6907B079" w14:textId="77777777" w:rsidR="005D31D6" w:rsidRDefault="005D31D6" w:rsidP="005D31D6">
      <w:pPr>
        <w:pStyle w:val="StandardWeb"/>
      </w:pPr>
      <w:r>
        <w:t>7. Auf dass die armen Schülerlein,</w:t>
      </w:r>
      <w:r>
        <w:br/>
        <w:t>Die dir, Herr Christ, geeignet sein,</w:t>
      </w:r>
      <w:r>
        <w:br/>
        <w:t>Durch böse Lehr und falsche Schrift</w:t>
      </w:r>
      <w:r>
        <w:br/>
        <w:t xml:space="preserve">Auch nicht möchten werden </w:t>
      </w:r>
      <w:proofErr w:type="spellStart"/>
      <w:r>
        <w:t>vergift</w:t>
      </w:r>
      <w:proofErr w:type="spellEnd"/>
      <w:r>
        <w:t>.</w:t>
      </w:r>
    </w:p>
    <w:p w14:paraId="6709FC6E" w14:textId="0A599A61" w:rsidR="005D31D6" w:rsidRDefault="005D31D6" w:rsidP="005D31D6">
      <w:pPr>
        <w:pStyle w:val="StandardWeb"/>
      </w:pPr>
      <w:r>
        <w:t>8. Denn sie sind dein Pfropfreiselein,</w:t>
      </w:r>
      <w:r>
        <w:br/>
        <w:t xml:space="preserve">Die auf dich, Herr, </w:t>
      </w:r>
      <w:proofErr w:type="spellStart"/>
      <w:r>
        <w:t>geetzlet</w:t>
      </w:r>
      <w:proofErr w:type="spellEnd"/>
      <w:r w:rsidR="005751A9">
        <w:rPr>
          <w:rStyle w:val="Funotenzeichen"/>
        </w:rPr>
        <w:footnoteReference w:id="13"/>
      </w:r>
      <w:r>
        <w:t xml:space="preserve"> sein.</w:t>
      </w:r>
      <w:r>
        <w:br/>
        <w:t xml:space="preserve">Frost, Schnee und Wind </w:t>
      </w:r>
      <w:proofErr w:type="spellStart"/>
      <w:r>
        <w:t>wollst</w:t>
      </w:r>
      <w:proofErr w:type="spellEnd"/>
      <w:r>
        <w:t xml:space="preserve"> davon treiben</w:t>
      </w:r>
      <w:r>
        <w:br/>
        <w:t xml:space="preserve">Dass sie in dir mögen </w:t>
      </w:r>
      <w:proofErr w:type="spellStart"/>
      <w:r>
        <w:t>bekleiben</w:t>
      </w:r>
      <w:proofErr w:type="spellEnd"/>
      <w:r w:rsidR="005751A9">
        <w:rPr>
          <w:rStyle w:val="Funotenzeichen"/>
        </w:rPr>
        <w:footnoteReference w:id="14"/>
      </w:r>
      <w:r>
        <w:t xml:space="preserve">. </w:t>
      </w:r>
    </w:p>
    <w:p w14:paraId="0525E613" w14:textId="77777777" w:rsidR="005D31D6" w:rsidRDefault="005D31D6" w:rsidP="005D31D6">
      <w:pPr>
        <w:pStyle w:val="StandardWeb"/>
      </w:pPr>
      <w:r>
        <w:t xml:space="preserve">9. </w:t>
      </w:r>
      <w:proofErr w:type="spellStart"/>
      <w:r>
        <w:t>Behüt</w:t>
      </w:r>
      <w:proofErr w:type="spellEnd"/>
      <w:r>
        <w:t xml:space="preserve"> die lieben </w:t>
      </w:r>
      <w:proofErr w:type="spellStart"/>
      <w:r>
        <w:t>Bienelein</w:t>
      </w:r>
      <w:proofErr w:type="spellEnd"/>
      <w:r>
        <w:br/>
        <w:t xml:space="preserve">Mit ihren klein </w:t>
      </w:r>
      <w:proofErr w:type="spellStart"/>
      <w:r>
        <w:t>Bienstöckelein</w:t>
      </w:r>
      <w:proofErr w:type="spellEnd"/>
      <w:r>
        <w:t>,</w:t>
      </w:r>
      <w:r>
        <w:br/>
        <w:t xml:space="preserve">Dass sie die Wespen und </w:t>
      </w:r>
      <w:proofErr w:type="spellStart"/>
      <w:r>
        <w:t>Homaus</w:t>
      </w:r>
      <w:proofErr w:type="spellEnd"/>
      <w:r>
        <w:br/>
        <w:t xml:space="preserve">Samt den Hummeln nicht treiben aus. </w:t>
      </w:r>
    </w:p>
    <w:p w14:paraId="19F81FC7" w14:textId="77777777" w:rsidR="005D31D6" w:rsidRDefault="005D31D6" w:rsidP="005D31D6">
      <w:pPr>
        <w:pStyle w:val="StandardWeb"/>
      </w:pPr>
      <w:r>
        <w:t>10. Gib ihn gute Blümlein zur Speis,</w:t>
      </w:r>
      <w:r>
        <w:br/>
        <w:t>Dass sie Honig wirken mit Fleiß,</w:t>
      </w:r>
      <w:r>
        <w:br/>
        <w:t>Und mach aus ihrem Wachs ein Licht,</w:t>
      </w:r>
      <w:r>
        <w:br/>
        <w:t xml:space="preserve">Das kein Papst </w:t>
      </w:r>
      <w:proofErr w:type="spellStart"/>
      <w:r>
        <w:t>mög</w:t>
      </w:r>
      <w:proofErr w:type="spellEnd"/>
      <w:r>
        <w:t xml:space="preserve"> auslöschen nicht. </w:t>
      </w:r>
    </w:p>
    <w:p w14:paraId="5EE7C399" w14:textId="77777777" w:rsidR="005D31D6" w:rsidRDefault="005D31D6" w:rsidP="005D31D6">
      <w:pPr>
        <w:pStyle w:val="StandardWeb"/>
      </w:pPr>
      <w:r>
        <w:t>11. Selige Werkzeug mach aus ihn,</w:t>
      </w:r>
      <w:r>
        <w:br/>
        <w:t xml:space="preserve">Dass sie ihr Pfund brauchen mit </w:t>
      </w:r>
      <w:proofErr w:type="spellStart"/>
      <w:r>
        <w:t>Gwinn</w:t>
      </w:r>
      <w:proofErr w:type="spellEnd"/>
      <w:r>
        <w:t>,</w:t>
      </w:r>
      <w:r>
        <w:br/>
        <w:t>Und dass sie treu Haushalter sein,</w:t>
      </w:r>
      <w:r>
        <w:br/>
        <w:t xml:space="preserve">Und wohl </w:t>
      </w:r>
      <w:proofErr w:type="spellStart"/>
      <w:r>
        <w:t>fürstehn</w:t>
      </w:r>
      <w:proofErr w:type="spellEnd"/>
      <w:r>
        <w:t xml:space="preserve"> deiner Gemein. </w:t>
      </w:r>
    </w:p>
    <w:p w14:paraId="7C47A829" w14:textId="77777777" w:rsidR="005D31D6" w:rsidRDefault="005D31D6" w:rsidP="005D31D6">
      <w:pPr>
        <w:pStyle w:val="StandardWeb"/>
      </w:pPr>
      <w:r>
        <w:t>12. Gib dein Geist Schülern und Lehrern,</w:t>
      </w:r>
      <w:r>
        <w:br/>
        <w:t>Das sie dein Reich hie helfen mehren,</w:t>
      </w:r>
      <w:r>
        <w:br/>
        <w:t xml:space="preserve">Und dein </w:t>
      </w:r>
      <w:proofErr w:type="spellStart"/>
      <w:r>
        <w:t>heilger</w:t>
      </w:r>
      <w:proofErr w:type="spellEnd"/>
      <w:r>
        <w:t xml:space="preserve"> Name durch sie</w:t>
      </w:r>
      <w:r>
        <w:br/>
        <w:t xml:space="preserve">Ewig gepreist </w:t>
      </w:r>
      <w:proofErr w:type="spellStart"/>
      <w:r>
        <w:t>werd</w:t>
      </w:r>
      <w:proofErr w:type="spellEnd"/>
      <w:r>
        <w:t xml:space="preserve"> dort und hie. </w:t>
      </w:r>
    </w:p>
    <w:p w14:paraId="640B1618" w14:textId="77777777" w:rsidR="005D31D6" w:rsidRDefault="005D31D6" w:rsidP="005D31D6">
      <w:pPr>
        <w:pStyle w:val="StandardWeb"/>
      </w:pPr>
      <w:r>
        <w:t>Amen.</w:t>
      </w:r>
    </w:p>
    <w:p w14:paraId="490336EA" w14:textId="77777777" w:rsidR="00994D50" w:rsidRDefault="00994D50" w:rsidP="00994D50">
      <w:pPr>
        <w:pStyle w:val="berschrift1"/>
      </w:pPr>
      <w:r>
        <w:t xml:space="preserve">Herr, </w:t>
      </w:r>
      <w:proofErr w:type="spellStart"/>
      <w:r>
        <w:t>segen</w:t>
      </w:r>
      <w:proofErr w:type="spellEnd"/>
      <w:r>
        <w:t xml:space="preserve"> unser Kirch und </w:t>
      </w:r>
      <w:proofErr w:type="spellStart"/>
      <w:r>
        <w:t>Schul</w:t>
      </w:r>
      <w:proofErr w:type="spellEnd"/>
    </w:p>
    <w:p w14:paraId="1B5E8135" w14:textId="77777777" w:rsidR="00994D50" w:rsidRPr="00994D50" w:rsidRDefault="00994D50" w:rsidP="00994D50">
      <w:pPr>
        <w:rPr>
          <w:b/>
        </w:rPr>
      </w:pPr>
      <w:r w:rsidRPr="00994D50">
        <w:rPr>
          <w:b/>
        </w:rPr>
        <w:t xml:space="preserve">Ein geistlich Lied für die Kinder, darin sie bitten für die Wohlfahrt gemeiner Stadt, und </w:t>
      </w:r>
      <w:proofErr w:type="spellStart"/>
      <w:r w:rsidRPr="00994D50">
        <w:rPr>
          <w:b/>
        </w:rPr>
        <w:t>Aufnehmung</w:t>
      </w:r>
      <w:proofErr w:type="spellEnd"/>
      <w:r w:rsidRPr="00994D50">
        <w:rPr>
          <w:b/>
        </w:rPr>
        <w:t xml:space="preserve"> des Bergwerks.</w:t>
      </w:r>
    </w:p>
    <w:p w14:paraId="138F8BB3" w14:textId="77777777" w:rsidR="00994D50" w:rsidRDefault="00994D50" w:rsidP="00994D50">
      <w:pPr>
        <w:pStyle w:val="StandardWeb"/>
      </w:pPr>
      <w:r>
        <w:t xml:space="preserve">Im Ton: Erhalt uns </w:t>
      </w:r>
      <w:proofErr w:type="spellStart"/>
      <w:r>
        <w:t>rc</w:t>
      </w:r>
      <w:proofErr w:type="spellEnd"/>
      <w:r>
        <w:t xml:space="preserve">. </w:t>
      </w:r>
    </w:p>
    <w:p w14:paraId="04EF0369" w14:textId="77777777" w:rsidR="00994D50" w:rsidRDefault="00994D50" w:rsidP="00994D50">
      <w:pPr>
        <w:pStyle w:val="StandardWeb"/>
      </w:pPr>
      <w:r>
        <w:t xml:space="preserve">Herr, </w:t>
      </w:r>
      <w:proofErr w:type="spellStart"/>
      <w:r>
        <w:t>segen</w:t>
      </w:r>
      <w:proofErr w:type="spellEnd"/>
      <w:r>
        <w:t xml:space="preserve"> unser Kirch und </w:t>
      </w:r>
      <w:proofErr w:type="spellStart"/>
      <w:r>
        <w:t>Schul</w:t>
      </w:r>
      <w:proofErr w:type="spellEnd"/>
      <w:r>
        <w:t>,</w:t>
      </w:r>
      <w:r>
        <w:br/>
        <w:t xml:space="preserve">Das Regiment und den </w:t>
      </w:r>
      <w:proofErr w:type="spellStart"/>
      <w:r>
        <w:t>Ratstuhl</w:t>
      </w:r>
      <w:proofErr w:type="spellEnd"/>
      <w:r>
        <w:t>,</w:t>
      </w:r>
      <w:r>
        <w:br/>
        <w:t xml:space="preserve">Das Bergwerk, Knappschaft samt der </w:t>
      </w:r>
      <w:proofErr w:type="spellStart"/>
      <w:r>
        <w:t>Gmein</w:t>
      </w:r>
      <w:proofErr w:type="spellEnd"/>
      <w:r>
        <w:t>,</w:t>
      </w:r>
      <w:r>
        <w:br/>
        <w:t xml:space="preserve">Denn bei dir </w:t>
      </w:r>
      <w:proofErr w:type="spellStart"/>
      <w:r>
        <w:t>suchn</w:t>
      </w:r>
      <w:proofErr w:type="spellEnd"/>
      <w:r>
        <w:t xml:space="preserve"> wir </w:t>
      </w:r>
      <w:proofErr w:type="spellStart"/>
      <w:r>
        <w:t>Hülf</w:t>
      </w:r>
      <w:proofErr w:type="spellEnd"/>
      <w:r>
        <w:t xml:space="preserve"> allein. </w:t>
      </w:r>
    </w:p>
    <w:p w14:paraId="60627B28" w14:textId="77777777" w:rsidR="00994D50" w:rsidRDefault="00994D50" w:rsidP="00994D50">
      <w:pPr>
        <w:pStyle w:val="StandardWeb"/>
      </w:pPr>
      <w:r>
        <w:t xml:space="preserve">2. Weil du ein Kirch in der </w:t>
      </w:r>
      <w:proofErr w:type="spellStart"/>
      <w:r>
        <w:t>Wüstnei</w:t>
      </w:r>
      <w:proofErr w:type="spellEnd"/>
      <w:r>
        <w:br/>
        <w:t xml:space="preserve">Dir </w:t>
      </w:r>
      <w:proofErr w:type="spellStart"/>
      <w:r>
        <w:t>sammlest</w:t>
      </w:r>
      <w:proofErr w:type="spellEnd"/>
      <w:r>
        <w:t>, und mit mancherlei</w:t>
      </w:r>
      <w:r>
        <w:br/>
        <w:t>Gaben sie schmückest und hast geziert,</w:t>
      </w:r>
      <w:r>
        <w:br/>
        <w:t xml:space="preserve">Und hie dein Geist im Wort regiert, </w:t>
      </w:r>
    </w:p>
    <w:p w14:paraId="3D1B8739" w14:textId="77777777" w:rsidR="00994D50" w:rsidRDefault="00994D50" w:rsidP="00994D50">
      <w:pPr>
        <w:pStyle w:val="StandardWeb"/>
      </w:pPr>
      <w:r>
        <w:t>3. So kehr zu uns dein Angesicht,</w:t>
      </w:r>
      <w:r>
        <w:br/>
        <w:t>Verlass dein armes Häuflein nicht,</w:t>
      </w:r>
      <w:r>
        <w:br/>
        <w:t>Lass uns nicht stecken in der Not,</w:t>
      </w:r>
      <w:r>
        <w:br/>
        <w:t xml:space="preserve">Gib uns auch unser </w:t>
      </w:r>
      <w:proofErr w:type="spellStart"/>
      <w:r>
        <w:t>täglichs</w:t>
      </w:r>
      <w:proofErr w:type="spellEnd"/>
      <w:r>
        <w:t xml:space="preserve"> Brot. </w:t>
      </w:r>
    </w:p>
    <w:p w14:paraId="641F5971" w14:textId="77777777" w:rsidR="00994D50" w:rsidRDefault="00994D50" w:rsidP="00994D50">
      <w:pPr>
        <w:pStyle w:val="StandardWeb"/>
      </w:pPr>
      <w:r>
        <w:t>4. Mit Gnad sieh unser Bergwerk an,</w:t>
      </w:r>
      <w:r>
        <w:br/>
        <w:t xml:space="preserve">Weil wir sonst hie kein Nahrung </w:t>
      </w:r>
      <w:proofErr w:type="spellStart"/>
      <w:r>
        <w:t>han</w:t>
      </w:r>
      <w:proofErr w:type="spellEnd"/>
      <w:r>
        <w:t>,</w:t>
      </w:r>
      <w:r>
        <w:br/>
        <w:t>Denn du kannst bald Glanz</w:t>
      </w:r>
      <w:r>
        <w:rPr>
          <w:rStyle w:val="Funotenzeichen"/>
        </w:rPr>
        <w:footnoteReference w:id="15"/>
      </w:r>
      <w:r>
        <w:t>, Kies</w:t>
      </w:r>
      <w:r>
        <w:rPr>
          <w:rStyle w:val="Funotenzeichen"/>
        </w:rPr>
        <w:footnoteReference w:id="16"/>
      </w:r>
      <w:r>
        <w:t xml:space="preserve"> und </w:t>
      </w:r>
      <w:proofErr w:type="spellStart"/>
      <w:r>
        <w:t>Querz</w:t>
      </w:r>
      <w:proofErr w:type="spellEnd"/>
      <w:r>
        <w:rPr>
          <w:rStyle w:val="Funotenzeichen"/>
        </w:rPr>
        <w:footnoteReference w:id="17"/>
      </w:r>
      <w:r>
        <w:br/>
        <w:t xml:space="preserve">Durch dein </w:t>
      </w:r>
      <w:proofErr w:type="spellStart"/>
      <w:r>
        <w:t>Güt</w:t>
      </w:r>
      <w:proofErr w:type="spellEnd"/>
      <w:r>
        <w:t xml:space="preserve"> wandeln in gut Erz.</w:t>
      </w:r>
    </w:p>
    <w:p w14:paraId="21B725AF" w14:textId="77777777" w:rsidR="00994D50" w:rsidRDefault="00994D50" w:rsidP="00994D50">
      <w:pPr>
        <w:pStyle w:val="StandardWeb"/>
      </w:pPr>
      <w:r>
        <w:t>5. Wenn du auftust dein milde Hand,</w:t>
      </w:r>
      <w:r>
        <w:br/>
        <w:t>Aller Mangel ist bald gewandt,</w:t>
      </w:r>
      <w:r>
        <w:br/>
        <w:t>Gold, Silber, Erz und all Metall</w:t>
      </w:r>
      <w:r>
        <w:br/>
        <w:t xml:space="preserve">Sind doch dein Gaben allzumal. </w:t>
      </w:r>
    </w:p>
    <w:p w14:paraId="0A2D780E" w14:textId="77777777" w:rsidR="00994D50" w:rsidRDefault="00994D50" w:rsidP="00994D50">
      <w:pPr>
        <w:pStyle w:val="StandardWeb"/>
      </w:pPr>
      <w:r>
        <w:t xml:space="preserve">6. Du kannst bald tun ein </w:t>
      </w:r>
      <w:proofErr w:type="spellStart"/>
      <w:r>
        <w:t>Klüftlein</w:t>
      </w:r>
      <w:proofErr w:type="spellEnd"/>
      <w:r>
        <w:rPr>
          <w:rStyle w:val="Funotenzeichen"/>
        </w:rPr>
        <w:footnoteReference w:id="18"/>
      </w:r>
      <w:r>
        <w:t xml:space="preserve"> auf</w:t>
      </w:r>
      <w:r>
        <w:br/>
        <w:t>Und Erz geben ein ganzen Hauf,</w:t>
      </w:r>
      <w:r>
        <w:br/>
        <w:t>Dein Hand zu geben hat kein Maß,</w:t>
      </w:r>
      <w:r>
        <w:br/>
        <w:t xml:space="preserve">Du wirkst noch stets </w:t>
      </w:r>
      <w:proofErr w:type="spellStart"/>
      <w:r>
        <w:t>ohn</w:t>
      </w:r>
      <w:proofErr w:type="spellEnd"/>
      <w:r>
        <w:t xml:space="preserve"> </w:t>
      </w:r>
      <w:proofErr w:type="spellStart"/>
      <w:r>
        <w:t>Unterlaß</w:t>
      </w:r>
      <w:proofErr w:type="spellEnd"/>
      <w:r>
        <w:t xml:space="preserve">. </w:t>
      </w:r>
    </w:p>
    <w:p w14:paraId="0D635D86" w14:textId="77777777" w:rsidR="00994D50" w:rsidRDefault="00994D50" w:rsidP="00994D50">
      <w:pPr>
        <w:pStyle w:val="StandardWeb"/>
      </w:pPr>
      <w:r>
        <w:t xml:space="preserve">7. Drum </w:t>
      </w:r>
      <w:proofErr w:type="spellStart"/>
      <w:r>
        <w:t>wend</w:t>
      </w:r>
      <w:proofErr w:type="spellEnd"/>
      <w:r>
        <w:t xml:space="preserve"> zu uns dein Vaterherz,</w:t>
      </w:r>
      <w:r>
        <w:br/>
        <w:t xml:space="preserve">Und </w:t>
      </w:r>
      <w:proofErr w:type="spellStart"/>
      <w:r>
        <w:t>bscher</w:t>
      </w:r>
      <w:proofErr w:type="spellEnd"/>
      <w:r>
        <w:t xml:space="preserve"> uns nach </w:t>
      </w:r>
      <w:proofErr w:type="spellStart"/>
      <w:r>
        <w:t>deim</w:t>
      </w:r>
      <w:proofErr w:type="spellEnd"/>
      <w:r>
        <w:t xml:space="preserve"> </w:t>
      </w:r>
      <w:proofErr w:type="spellStart"/>
      <w:r>
        <w:t>Willn</w:t>
      </w:r>
      <w:proofErr w:type="spellEnd"/>
      <w:r>
        <w:t xml:space="preserve"> gut Erz,</w:t>
      </w:r>
      <w:r>
        <w:br/>
        <w:t xml:space="preserve">Auch hilf, dass wir </w:t>
      </w:r>
      <w:proofErr w:type="spellStart"/>
      <w:r>
        <w:t>solchs</w:t>
      </w:r>
      <w:proofErr w:type="spellEnd"/>
      <w:r>
        <w:t xml:space="preserve"> brauchen wohl,</w:t>
      </w:r>
      <w:r>
        <w:br/>
        <w:t xml:space="preserve">Wie ein christlicher Bergmann soll; </w:t>
      </w:r>
    </w:p>
    <w:p w14:paraId="38078624" w14:textId="77777777" w:rsidR="00994D50" w:rsidRDefault="00994D50" w:rsidP="00994D50">
      <w:pPr>
        <w:pStyle w:val="StandardWeb"/>
      </w:pPr>
      <w:r>
        <w:t xml:space="preserve">8. Dass </w:t>
      </w:r>
      <w:proofErr w:type="spellStart"/>
      <w:r>
        <w:t>fürnehmlich</w:t>
      </w:r>
      <w:proofErr w:type="spellEnd"/>
      <w:r>
        <w:t xml:space="preserve"> dadurch dein Ehr</w:t>
      </w:r>
      <w:r>
        <w:br/>
        <w:t xml:space="preserve">Gefördert </w:t>
      </w:r>
      <w:proofErr w:type="spellStart"/>
      <w:r>
        <w:t>werd</w:t>
      </w:r>
      <w:proofErr w:type="spellEnd"/>
      <w:r>
        <w:t>, und reine Lehr</w:t>
      </w:r>
      <w:r>
        <w:br/>
        <w:t xml:space="preserve">Erhalten in der Kirch und </w:t>
      </w:r>
      <w:proofErr w:type="spellStart"/>
      <w:r>
        <w:t>Schul</w:t>
      </w:r>
      <w:proofErr w:type="spellEnd"/>
      <w:r>
        <w:t>,</w:t>
      </w:r>
      <w:r>
        <w:br/>
        <w:t xml:space="preserve">Fried, </w:t>
      </w:r>
      <w:proofErr w:type="spellStart"/>
      <w:r>
        <w:t>Gricht</w:t>
      </w:r>
      <w:proofErr w:type="spellEnd"/>
      <w:r>
        <w:t xml:space="preserve"> und Recht bei dem </w:t>
      </w:r>
      <w:proofErr w:type="spellStart"/>
      <w:r>
        <w:t>Ratstuhl</w:t>
      </w:r>
      <w:proofErr w:type="spellEnd"/>
      <w:r>
        <w:t xml:space="preserve">; </w:t>
      </w:r>
    </w:p>
    <w:p w14:paraId="13B1F038" w14:textId="77777777" w:rsidR="00994D50" w:rsidRDefault="00994D50" w:rsidP="00994D50">
      <w:pPr>
        <w:pStyle w:val="StandardWeb"/>
      </w:pPr>
      <w:r>
        <w:t xml:space="preserve">Gebet. </w:t>
      </w:r>
    </w:p>
    <w:p w14:paraId="2C593F5B" w14:textId="77777777" w:rsidR="00994D50" w:rsidRDefault="00994D50" w:rsidP="00994D50">
      <w:pPr>
        <w:pStyle w:val="StandardWeb"/>
      </w:pPr>
      <w:r>
        <w:t xml:space="preserve">Auch dass versorgt </w:t>
      </w:r>
      <w:proofErr w:type="spellStart"/>
      <w:r>
        <w:t>werd</w:t>
      </w:r>
      <w:proofErr w:type="spellEnd"/>
      <w:r>
        <w:t xml:space="preserve"> das Spital,</w:t>
      </w:r>
      <w:r>
        <w:br/>
        <w:t>Und Hausarmen in diesem Tal,</w:t>
      </w:r>
      <w:r>
        <w:br/>
        <w:t xml:space="preserve">So </w:t>
      </w:r>
      <w:proofErr w:type="spellStart"/>
      <w:r>
        <w:t>wolln</w:t>
      </w:r>
      <w:proofErr w:type="spellEnd"/>
      <w:r>
        <w:t xml:space="preserve"> wir, Herr, mit ganzem Fleiß</w:t>
      </w:r>
      <w:r>
        <w:br/>
        <w:t xml:space="preserve">Dir singen stets Lob, Ehr und Preis. </w:t>
      </w:r>
    </w:p>
    <w:p w14:paraId="76E04392" w14:textId="77777777" w:rsidR="00994D50" w:rsidRDefault="00994D50" w:rsidP="00994D50">
      <w:pPr>
        <w:pStyle w:val="StandardWeb"/>
      </w:pPr>
      <w:r>
        <w:t>Amen.</w:t>
      </w:r>
    </w:p>
    <w:p w14:paraId="1B4C93C3" w14:textId="77777777" w:rsidR="005011CC" w:rsidRDefault="005011CC" w:rsidP="005011CC">
      <w:pPr>
        <w:pStyle w:val="berschrift1"/>
      </w:pPr>
      <w:proofErr w:type="spellStart"/>
      <w:r>
        <w:t>HEut</w:t>
      </w:r>
      <w:proofErr w:type="spellEnd"/>
      <w:r>
        <w:t xml:space="preserve"> sein die leiben Engelein</w:t>
      </w:r>
    </w:p>
    <w:p w14:paraId="63CD60E0" w14:textId="77777777" w:rsidR="005011CC" w:rsidRPr="005011CC" w:rsidRDefault="005011CC" w:rsidP="005011CC">
      <w:pPr>
        <w:rPr>
          <w:b/>
        </w:rPr>
      </w:pPr>
      <w:proofErr w:type="spellStart"/>
      <w:r w:rsidRPr="005011CC">
        <w:rPr>
          <w:b/>
        </w:rPr>
        <w:t>Nunc</w:t>
      </w:r>
      <w:proofErr w:type="spellEnd"/>
      <w:r w:rsidRPr="005011CC">
        <w:rPr>
          <w:b/>
        </w:rPr>
        <w:t xml:space="preserve"> </w:t>
      </w:r>
      <w:proofErr w:type="spellStart"/>
      <w:r w:rsidRPr="005011CC">
        <w:rPr>
          <w:b/>
        </w:rPr>
        <w:t>angelorum</w:t>
      </w:r>
      <w:proofErr w:type="spellEnd"/>
      <w:r w:rsidRPr="005011CC">
        <w:rPr>
          <w:b/>
        </w:rPr>
        <w:t xml:space="preserve"> </w:t>
      </w:r>
      <w:proofErr w:type="spellStart"/>
      <w:r w:rsidRPr="005011CC">
        <w:rPr>
          <w:b/>
        </w:rPr>
        <w:t>gloria</w:t>
      </w:r>
      <w:proofErr w:type="spellEnd"/>
      <w:r w:rsidRPr="005011CC">
        <w:rPr>
          <w:b/>
        </w:rPr>
        <w:t>.</w:t>
      </w:r>
    </w:p>
    <w:p w14:paraId="590A64B0" w14:textId="77777777" w:rsidR="005011CC" w:rsidRDefault="005011CC" w:rsidP="005011CC">
      <w:pPr>
        <w:pStyle w:val="StandardWeb"/>
      </w:pPr>
      <w:proofErr w:type="spellStart"/>
      <w:r>
        <w:t>HEut</w:t>
      </w:r>
      <w:proofErr w:type="spellEnd"/>
      <w:r>
        <w:t xml:space="preserve"> sein die leiben Engelein</w:t>
      </w:r>
      <w:r>
        <w:br/>
        <w:t>in hellem schein</w:t>
      </w:r>
      <w:r>
        <w:br/>
        <w:t xml:space="preserve">erschienen </w:t>
      </w:r>
      <w:proofErr w:type="spellStart"/>
      <w:r>
        <w:t>bey</w:t>
      </w:r>
      <w:proofErr w:type="spellEnd"/>
      <w:r>
        <w:t xml:space="preserve"> der nachte</w:t>
      </w:r>
      <w:r>
        <w:br/>
        <w:t xml:space="preserve">Den Hirten, die </w:t>
      </w:r>
      <w:proofErr w:type="spellStart"/>
      <w:r>
        <w:t>jr</w:t>
      </w:r>
      <w:proofErr w:type="spellEnd"/>
      <w:r>
        <w:t xml:space="preserve"> </w:t>
      </w:r>
      <w:proofErr w:type="spellStart"/>
      <w:r>
        <w:t>Schefelein</w:t>
      </w:r>
      <w:proofErr w:type="spellEnd"/>
      <w:r>
        <w:br/>
      </w:r>
      <w:proofErr w:type="spellStart"/>
      <w:r>
        <w:t>bey</w:t>
      </w:r>
      <w:proofErr w:type="spellEnd"/>
      <w:r>
        <w:t xml:space="preserve"> </w:t>
      </w:r>
      <w:proofErr w:type="spellStart"/>
      <w:r>
        <w:t>Monen</w:t>
      </w:r>
      <w:proofErr w:type="spellEnd"/>
      <w:r>
        <w:t xml:space="preserve"> schein</w:t>
      </w:r>
      <w:r>
        <w:br/>
        <w:t>im weitem Feld bewachten:</w:t>
      </w:r>
      <w:r>
        <w:br/>
      </w:r>
      <w:proofErr w:type="spellStart"/>
      <w:r>
        <w:t>Grosse</w:t>
      </w:r>
      <w:proofErr w:type="spellEnd"/>
      <w:r>
        <w:t xml:space="preserve"> Freud und gute Mehr</w:t>
      </w:r>
      <w:r>
        <w:br/>
        <w:t>wollen wir euch offenbaren,</w:t>
      </w:r>
      <w:r>
        <w:br/>
        <w:t xml:space="preserve">die euch und aller Welt </w:t>
      </w:r>
      <w:proofErr w:type="spellStart"/>
      <w:r>
        <w:t>solln</w:t>
      </w:r>
      <w:proofErr w:type="spellEnd"/>
      <w:r>
        <w:t xml:space="preserve"> </w:t>
      </w:r>
      <w:proofErr w:type="spellStart"/>
      <w:r>
        <w:t>widerfaren</w:t>
      </w:r>
      <w:proofErr w:type="spellEnd"/>
      <w:r>
        <w:t>!</w:t>
      </w:r>
      <w:r>
        <w:br/>
      </w:r>
      <w:proofErr w:type="spellStart"/>
      <w:r>
        <w:t>Huic</w:t>
      </w:r>
      <w:proofErr w:type="spellEnd"/>
      <w:r>
        <w:t xml:space="preserve"> </w:t>
      </w:r>
      <w:proofErr w:type="spellStart"/>
      <w:r>
        <w:t>sit</w:t>
      </w:r>
      <w:proofErr w:type="spellEnd"/>
      <w:r>
        <w:t xml:space="preserve"> memoria.</w:t>
      </w:r>
    </w:p>
    <w:p w14:paraId="7EC5A2AE" w14:textId="77777777" w:rsidR="005011CC" w:rsidRDefault="005011CC" w:rsidP="005011CC">
      <w:pPr>
        <w:pStyle w:val="StandardWeb"/>
      </w:pPr>
      <w:r>
        <w:t xml:space="preserve">Ein Son die Göttlich </w:t>
      </w:r>
      <w:proofErr w:type="spellStart"/>
      <w:r>
        <w:t>Maiestat</w:t>
      </w:r>
      <w:proofErr w:type="spellEnd"/>
      <w:r>
        <w:br/>
        <w:t>euch geben hat</w:t>
      </w:r>
      <w:r>
        <w:br/>
        <w:t xml:space="preserve">und ein </w:t>
      </w:r>
      <w:proofErr w:type="spellStart"/>
      <w:r>
        <w:t>menschen</w:t>
      </w:r>
      <w:proofErr w:type="spellEnd"/>
      <w:r>
        <w:t xml:space="preserve"> </w:t>
      </w:r>
      <w:proofErr w:type="spellStart"/>
      <w:r>
        <w:t>lan</w:t>
      </w:r>
      <w:proofErr w:type="spellEnd"/>
      <w:r>
        <w:t xml:space="preserve"> werden,</w:t>
      </w:r>
      <w:r>
        <w:br/>
        <w:t xml:space="preserve">Ein </w:t>
      </w:r>
      <w:proofErr w:type="spellStart"/>
      <w:r>
        <w:t>Jungfraw</w:t>
      </w:r>
      <w:proofErr w:type="spellEnd"/>
      <w:r>
        <w:t xml:space="preserve"> </w:t>
      </w:r>
      <w:proofErr w:type="spellStart"/>
      <w:r>
        <w:t>jn</w:t>
      </w:r>
      <w:proofErr w:type="spellEnd"/>
      <w:r>
        <w:t xml:space="preserve"> geboren hat</w:t>
      </w:r>
      <w:r>
        <w:br/>
        <w:t xml:space="preserve">in </w:t>
      </w:r>
      <w:proofErr w:type="spellStart"/>
      <w:r>
        <w:t>Dauids</w:t>
      </w:r>
      <w:proofErr w:type="spellEnd"/>
      <w:r>
        <w:t xml:space="preserve"> Stad,</w:t>
      </w:r>
      <w:r>
        <w:br/>
        <w:t xml:space="preserve">do </w:t>
      </w:r>
      <w:proofErr w:type="spellStart"/>
      <w:r>
        <w:t>jr</w:t>
      </w:r>
      <w:proofErr w:type="spellEnd"/>
      <w:r>
        <w:t xml:space="preserve"> </w:t>
      </w:r>
      <w:proofErr w:type="spellStart"/>
      <w:r>
        <w:t>jn</w:t>
      </w:r>
      <w:proofErr w:type="spellEnd"/>
      <w:r>
        <w:t xml:space="preserve"> finden werdet</w:t>
      </w:r>
      <w:r>
        <w:br/>
        <w:t xml:space="preserve">Ligen in </w:t>
      </w:r>
      <w:proofErr w:type="spellStart"/>
      <w:r>
        <w:t>einm</w:t>
      </w:r>
      <w:proofErr w:type="spellEnd"/>
      <w:r>
        <w:t xml:space="preserve"> </w:t>
      </w:r>
      <w:proofErr w:type="spellStart"/>
      <w:r>
        <w:t>Krippelein</w:t>
      </w:r>
      <w:proofErr w:type="spellEnd"/>
      <w:r>
        <w:t>,</w:t>
      </w:r>
      <w:r>
        <w:br/>
        <w:t xml:space="preserve">nackt, </w:t>
      </w:r>
      <w:proofErr w:type="spellStart"/>
      <w:r>
        <w:t>blos</w:t>
      </w:r>
      <w:proofErr w:type="spellEnd"/>
      <w:r>
        <w:t xml:space="preserve"> und elende,</w:t>
      </w:r>
      <w:r>
        <w:br/>
        <w:t xml:space="preserve">das er all </w:t>
      </w:r>
      <w:proofErr w:type="spellStart"/>
      <w:r>
        <w:t>ewr</w:t>
      </w:r>
      <w:proofErr w:type="spellEnd"/>
      <w:r>
        <w:t xml:space="preserve"> elend von euch wende!</w:t>
      </w:r>
      <w:r>
        <w:br/>
      </w:r>
      <w:proofErr w:type="spellStart"/>
      <w:r>
        <w:t>Huic</w:t>
      </w:r>
      <w:proofErr w:type="spellEnd"/>
      <w:r>
        <w:t xml:space="preserve"> </w:t>
      </w:r>
      <w:proofErr w:type="spellStart"/>
      <w:r>
        <w:t>sit</w:t>
      </w:r>
      <w:proofErr w:type="spellEnd"/>
      <w:r>
        <w:t xml:space="preserve"> memoria.</w:t>
      </w:r>
    </w:p>
    <w:p w14:paraId="7EFED8E1" w14:textId="77777777" w:rsidR="005011CC" w:rsidRDefault="005011CC" w:rsidP="005011CC">
      <w:pPr>
        <w:pStyle w:val="StandardWeb"/>
      </w:pPr>
      <w:r>
        <w:t xml:space="preserve">Darnach </w:t>
      </w:r>
      <w:proofErr w:type="spellStart"/>
      <w:r>
        <w:t>sungen</w:t>
      </w:r>
      <w:proofErr w:type="spellEnd"/>
      <w:r>
        <w:t xml:space="preserve"> die Engelein:</w:t>
      </w:r>
      <w:r>
        <w:br/>
        <w:t xml:space="preserve">Gott </w:t>
      </w:r>
      <w:proofErr w:type="spellStart"/>
      <w:r>
        <w:t>gebürt</w:t>
      </w:r>
      <w:proofErr w:type="spellEnd"/>
      <w:r>
        <w:t xml:space="preserve"> allein</w:t>
      </w:r>
      <w:r>
        <w:br/>
        <w:t xml:space="preserve">in der Höhe preis </w:t>
      </w:r>
      <w:proofErr w:type="spellStart"/>
      <w:r>
        <w:t>unnd</w:t>
      </w:r>
      <w:proofErr w:type="spellEnd"/>
      <w:r>
        <w:t xml:space="preserve"> ehre!</w:t>
      </w:r>
      <w:r>
        <w:br/>
        <w:t xml:space="preserve">Guter </w:t>
      </w:r>
      <w:proofErr w:type="spellStart"/>
      <w:r>
        <w:t>fried</w:t>
      </w:r>
      <w:proofErr w:type="spellEnd"/>
      <w:r>
        <w:t xml:space="preserve"> wird </w:t>
      </w:r>
      <w:proofErr w:type="spellStart"/>
      <w:r>
        <w:t>auff</w:t>
      </w:r>
      <w:proofErr w:type="spellEnd"/>
      <w:r>
        <w:t xml:space="preserve"> </w:t>
      </w:r>
      <w:proofErr w:type="spellStart"/>
      <w:r>
        <w:t>ERden</w:t>
      </w:r>
      <w:proofErr w:type="spellEnd"/>
      <w:r>
        <w:t xml:space="preserve"> sein,</w:t>
      </w:r>
      <w:r>
        <w:br/>
        <w:t>des sollen sich</w:t>
      </w:r>
      <w:r>
        <w:br/>
        <w:t xml:space="preserve">die Menschen </w:t>
      </w:r>
      <w:proofErr w:type="spellStart"/>
      <w:r>
        <w:t>frewen</w:t>
      </w:r>
      <w:proofErr w:type="spellEnd"/>
      <w:r>
        <w:t xml:space="preserve"> sehre,</w:t>
      </w:r>
      <w:r>
        <w:br/>
        <w:t xml:space="preserve">Und ein </w:t>
      </w:r>
      <w:proofErr w:type="spellStart"/>
      <w:r>
        <w:t>wolgefallen</w:t>
      </w:r>
      <w:proofErr w:type="spellEnd"/>
      <w:r>
        <w:t xml:space="preserve"> </w:t>
      </w:r>
      <w:proofErr w:type="spellStart"/>
      <w:r>
        <w:t>han</w:t>
      </w:r>
      <w:proofErr w:type="spellEnd"/>
      <w:r>
        <w:t>,</w:t>
      </w:r>
      <w:r>
        <w:br/>
        <w:t xml:space="preserve">das der Heiland ist </w:t>
      </w:r>
      <w:proofErr w:type="spellStart"/>
      <w:r>
        <w:t>komen</w:t>
      </w:r>
      <w:proofErr w:type="spellEnd"/>
      <w:r>
        <w:t>,</w:t>
      </w:r>
      <w:r>
        <w:br/>
        <w:t xml:space="preserve">hat euch zu gut das Fleisch an sich </w:t>
      </w:r>
      <w:proofErr w:type="spellStart"/>
      <w:r>
        <w:t>genomen</w:t>
      </w:r>
      <w:proofErr w:type="spellEnd"/>
      <w:r>
        <w:t>!</w:t>
      </w:r>
      <w:r>
        <w:br/>
      </w:r>
      <w:proofErr w:type="spellStart"/>
      <w:r>
        <w:t>Huic</w:t>
      </w:r>
      <w:proofErr w:type="spellEnd"/>
      <w:r>
        <w:t xml:space="preserve"> </w:t>
      </w:r>
      <w:proofErr w:type="spellStart"/>
      <w:r>
        <w:t>sit</w:t>
      </w:r>
      <w:proofErr w:type="spellEnd"/>
      <w:r>
        <w:t xml:space="preserve"> memoria.</w:t>
      </w:r>
    </w:p>
    <w:p w14:paraId="11D330B1" w14:textId="77777777" w:rsidR="005011CC" w:rsidRDefault="005011CC" w:rsidP="005011CC">
      <w:pPr>
        <w:pStyle w:val="StandardWeb"/>
      </w:pPr>
      <w:r>
        <w:t xml:space="preserve">Die Hirten sprachen: Nu </w:t>
      </w:r>
      <w:proofErr w:type="spellStart"/>
      <w:r>
        <w:t>wolan</w:t>
      </w:r>
      <w:proofErr w:type="spellEnd"/>
      <w:r>
        <w:t>!</w:t>
      </w:r>
      <w:r>
        <w:br/>
        <w:t xml:space="preserve">so last uns </w:t>
      </w:r>
      <w:proofErr w:type="spellStart"/>
      <w:r>
        <w:t>gahn</w:t>
      </w:r>
      <w:proofErr w:type="spellEnd"/>
      <w:r>
        <w:br/>
      </w:r>
      <w:proofErr w:type="spellStart"/>
      <w:r>
        <w:t>unnd</w:t>
      </w:r>
      <w:proofErr w:type="spellEnd"/>
      <w:r>
        <w:t xml:space="preserve"> diese ding </w:t>
      </w:r>
      <w:proofErr w:type="spellStart"/>
      <w:r>
        <w:t>erfaren</w:t>
      </w:r>
      <w:proofErr w:type="spellEnd"/>
      <w:r>
        <w:t>,</w:t>
      </w:r>
      <w:r>
        <w:br/>
        <w:t xml:space="preserve">Die uns der HERR hat kund </w:t>
      </w:r>
      <w:proofErr w:type="spellStart"/>
      <w:r>
        <w:t>gethan</w:t>
      </w:r>
      <w:proofErr w:type="spellEnd"/>
      <w:r>
        <w:t>:</w:t>
      </w:r>
      <w:r>
        <w:br/>
        <w:t>unser Vieh wird</w:t>
      </w:r>
      <w:r>
        <w:br/>
        <w:t xml:space="preserve">er in des </w:t>
      </w:r>
      <w:proofErr w:type="spellStart"/>
      <w:r>
        <w:t>wol</w:t>
      </w:r>
      <w:proofErr w:type="spellEnd"/>
      <w:r>
        <w:t xml:space="preserve"> </w:t>
      </w:r>
      <w:proofErr w:type="spellStart"/>
      <w:r>
        <w:t>bewaren</w:t>
      </w:r>
      <w:proofErr w:type="spellEnd"/>
      <w:r>
        <w:t>!</w:t>
      </w:r>
      <w:r>
        <w:br/>
        <w:t xml:space="preserve">Da </w:t>
      </w:r>
      <w:proofErr w:type="spellStart"/>
      <w:r>
        <w:t>funden</w:t>
      </w:r>
      <w:proofErr w:type="spellEnd"/>
      <w:r>
        <w:t xml:space="preserve"> </w:t>
      </w:r>
      <w:proofErr w:type="spellStart"/>
      <w:r>
        <w:t>sies</w:t>
      </w:r>
      <w:proofErr w:type="spellEnd"/>
      <w:r>
        <w:t xml:space="preserve"> Kindelein</w:t>
      </w:r>
      <w:r>
        <w:br/>
        <w:t xml:space="preserve">in </w:t>
      </w:r>
      <w:proofErr w:type="spellStart"/>
      <w:r>
        <w:t>tüchelein</w:t>
      </w:r>
      <w:proofErr w:type="spellEnd"/>
      <w:r>
        <w:t xml:space="preserve"> </w:t>
      </w:r>
      <w:proofErr w:type="spellStart"/>
      <w:r>
        <w:t>gehüllet</w:t>
      </w:r>
      <w:proofErr w:type="spellEnd"/>
      <w:r>
        <w:t>,</w:t>
      </w:r>
      <w:r>
        <w:br/>
        <w:t xml:space="preserve">das alle Welt mit seiner </w:t>
      </w:r>
      <w:proofErr w:type="spellStart"/>
      <w:r>
        <w:t>gnad</w:t>
      </w:r>
      <w:proofErr w:type="spellEnd"/>
      <w:r>
        <w:t xml:space="preserve"> erfüllet!</w:t>
      </w:r>
      <w:r>
        <w:br/>
      </w:r>
      <w:proofErr w:type="spellStart"/>
      <w:r>
        <w:t>Huic</w:t>
      </w:r>
      <w:proofErr w:type="spellEnd"/>
      <w:r>
        <w:t xml:space="preserve"> </w:t>
      </w:r>
      <w:proofErr w:type="spellStart"/>
      <w:r>
        <w:t>sit</w:t>
      </w:r>
      <w:proofErr w:type="spellEnd"/>
      <w:r>
        <w:t xml:space="preserve"> memoria.</w:t>
      </w:r>
    </w:p>
    <w:p w14:paraId="0C0F10B2" w14:textId="77777777" w:rsidR="00961F47" w:rsidRDefault="00961F47" w:rsidP="00961F47">
      <w:pPr>
        <w:pStyle w:val="berschrift1"/>
      </w:pPr>
      <w:r>
        <w:t>Heut singt die liebe Christenheit</w:t>
      </w:r>
    </w:p>
    <w:p w14:paraId="390036CF" w14:textId="77777777" w:rsidR="00961F47" w:rsidRPr="00961F47" w:rsidRDefault="00961F47" w:rsidP="00961F47">
      <w:pPr>
        <w:rPr>
          <w:b/>
        </w:rPr>
      </w:pPr>
      <w:r w:rsidRPr="00961F47">
        <w:rPr>
          <w:b/>
        </w:rPr>
        <w:t>Am Tage Michaelis, von den lieben Engeln.</w:t>
      </w:r>
    </w:p>
    <w:p w14:paraId="58437B3D" w14:textId="77777777" w:rsidR="00961F47" w:rsidRDefault="00961F47" w:rsidP="00961F47">
      <w:pPr>
        <w:pStyle w:val="StandardWeb"/>
      </w:pPr>
      <w:r>
        <w:t>1. Heut singt die liebe Christenheit,</w:t>
      </w:r>
      <w:r>
        <w:br/>
        <w:t>Gott Lob und Preis in Ewigkeit,</w:t>
      </w:r>
      <w:r>
        <w:br/>
        <w:t>Und dankt ihm für sein Güte,</w:t>
      </w:r>
      <w:r>
        <w:br/>
      </w:r>
      <w:proofErr w:type="spellStart"/>
      <w:r>
        <w:t>Daß</w:t>
      </w:r>
      <w:proofErr w:type="spellEnd"/>
      <w:r>
        <w:t xml:space="preserve"> er der lieben Engel Schaar</w:t>
      </w:r>
      <w:r>
        <w:br/>
        <w:t>Erschaffen hat, die immerdar</w:t>
      </w:r>
      <w:r>
        <w:br/>
        <w:t xml:space="preserve">Unser pflegen und hüten. </w:t>
      </w:r>
    </w:p>
    <w:p w14:paraId="2FDBBD69" w14:textId="77777777" w:rsidR="00961F47" w:rsidRDefault="00961F47" w:rsidP="00961F47">
      <w:pPr>
        <w:pStyle w:val="StandardWeb"/>
      </w:pPr>
      <w:r>
        <w:t>2. Sie glänzen wie der Sonnenschein,</w:t>
      </w:r>
      <w:r>
        <w:br/>
        <w:t xml:space="preserve">Hell wie ein </w:t>
      </w:r>
      <w:proofErr w:type="spellStart"/>
      <w:r>
        <w:t>Feuerflamm</w:t>
      </w:r>
      <w:proofErr w:type="spellEnd"/>
      <w:r>
        <w:t xml:space="preserve"> sie sein,</w:t>
      </w:r>
      <w:r>
        <w:br/>
        <w:t>Und ganz himmlische Geister,</w:t>
      </w:r>
      <w:r>
        <w:br/>
        <w:t xml:space="preserve">Und sein die schönste </w:t>
      </w:r>
      <w:proofErr w:type="spellStart"/>
      <w:r>
        <w:t>Creatur</w:t>
      </w:r>
      <w:proofErr w:type="spellEnd"/>
      <w:r>
        <w:t>,</w:t>
      </w:r>
      <w:r>
        <w:br/>
        <w:t>Heilig von Art und ihr Natur,</w:t>
      </w:r>
      <w:r>
        <w:br/>
        <w:t xml:space="preserve">Christ ist ihr </w:t>
      </w:r>
      <w:proofErr w:type="spellStart"/>
      <w:r>
        <w:t>Schöpfr</w:t>
      </w:r>
      <w:proofErr w:type="spellEnd"/>
      <w:r>
        <w:t xml:space="preserve"> und Meister. </w:t>
      </w:r>
    </w:p>
    <w:p w14:paraId="1BFE2E5A" w14:textId="77777777" w:rsidR="00961F47" w:rsidRDefault="00961F47" w:rsidP="00961F47">
      <w:pPr>
        <w:pStyle w:val="StandardWeb"/>
      </w:pPr>
      <w:r>
        <w:t>3. Sie sehen stets Gotts Angesicht,</w:t>
      </w:r>
      <w:r>
        <w:br/>
        <w:t>Spiegeln sich in dem klaren Licht</w:t>
      </w:r>
      <w:r>
        <w:br/>
        <w:t xml:space="preserve">Göttlicher </w:t>
      </w:r>
      <w:proofErr w:type="spellStart"/>
      <w:r>
        <w:t>Majestäte</w:t>
      </w:r>
      <w:proofErr w:type="spellEnd"/>
      <w:r>
        <w:t>.</w:t>
      </w:r>
      <w:r>
        <w:br/>
        <w:t>Dem singen sie Lob, Preis und Ehr,</w:t>
      </w:r>
      <w:r>
        <w:br/>
        <w:t>Heilig, heilig ist Gott der Herr;</w:t>
      </w:r>
      <w:r>
        <w:br/>
        <w:t xml:space="preserve">Wie anzeigt der </w:t>
      </w:r>
      <w:proofErr w:type="spellStart"/>
      <w:r>
        <w:t>Prophete</w:t>
      </w:r>
      <w:proofErr w:type="spellEnd"/>
      <w:r>
        <w:t>.</w:t>
      </w:r>
    </w:p>
    <w:p w14:paraId="0144F7EF" w14:textId="77777777" w:rsidR="00961F47" w:rsidRDefault="00961F47" w:rsidP="00961F47">
      <w:pPr>
        <w:pStyle w:val="StandardWeb"/>
      </w:pPr>
      <w:r>
        <w:t xml:space="preserve">4. Ihr Namen </w:t>
      </w:r>
      <w:proofErr w:type="spellStart"/>
      <w:r>
        <w:t>uud</w:t>
      </w:r>
      <w:proofErr w:type="spellEnd"/>
      <w:r>
        <w:t xml:space="preserve"> Ämter sie </w:t>
      </w:r>
      <w:proofErr w:type="spellStart"/>
      <w:r>
        <w:t>han</w:t>
      </w:r>
      <w:proofErr w:type="spellEnd"/>
      <w:r>
        <w:t>,</w:t>
      </w:r>
      <w:r>
        <w:br/>
        <w:t xml:space="preserve">Von denen, so sie </w:t>
      </w:r>
      <w:proofErr w:type="spellStart"/>
      <w:r>
        <w:t>zugethan</w:t>
      </w:r>
      <w:proofErr w:type="spellEnd"/>
      <w:r>
        <w:br/>
        <w:t>Sind hie in diesem Leben.</w:t>
      </w:r>
      <w:r>
        <w:br/>
        <w:t>Denn wie hie unterschieden sein</w:t>
      </w:r>
      <w:r>
        <w:br/>
        <w:t xml:space="preserve">Die </w:t>
      </w:r>
      <w:proofErr w:type="spellStart"/>
      <w:r>
        <w:t>Ständ</w:t>
      </w:r>
      <w:proofErr w:type="spellEnd"/>
      <w:r>
        <w:t>, also hat ihn Gott fein</w:t>
      </w:r>
      <w:r>
        <w:br/>
        <w:t xml:space="preserve">Ihr Ordnung auch gegeben. </w:t>
      </w:r>
    </w:p>
    <w:p w14:paraId="4DE83901" w14:textId="77777777" w:rsidR="00961F47" w:rsidRDefault="00961F47" w:rsidP="00961F47">
      <w:pPr>
        <w:pStyle w:val="StandardWeb"/>
      </w:pPr>
      <w:r>
        <w:t>5. Michael, unser Herre Christ,</w:t>
      </w:r>
      <w:r>
        <w:br/>
        <w:t xml:space="preserve">Der </w:t>
      </w:r>
      <w:proofErr w:type="spellStart"/>
      <w:r>
        <w:t>oberst</w:t>
      </w:r>
      <w:proofErr w:type="spellEnd"/>
      <w:r>
        <w:t xml:space="preserve"> Engel, Gott gleich ist,</w:t>
      </w:r>
      <w:r>
        <w:br/>
        <w:t xml:space="preserve">Unter </w:t>
      </w:r>
      <w:proofErr w:type="spellStart"/>
      <w:r>
        <w:t>seim</w:t>
      </w:r>
      <w:proofErr w:type="spellEnd"/>
      <w:r>
        <w:t xml:space="preserve"> Fähnlein schweben</w:t>
      </w:r>
      <w:r>
        <w:br/>
        <w:t>All Engl, und streiten Tag und Nacht</w:t>
      </w:r>
      <w:r>
        <w:br/>
        <w:t>Wider des Teufels List und Macht,</w:t>
      </w:r>
      <w:r>
        <w:br/>
        <w:t xml:space="preserve">Und </w:t>
      </w:r>
      <w:proofErr w:type="spellStart"/>
      <w:r>
        <w:t>seim</w:t>
      </w:r>
      <w:proofErr w:type="spellEnd"/>
      <w:r>
        <w:t xml:space="preserve"> Mord widerstreben. </w:t>
      </w:r>
    </w:p>
    <w:p w14:paraId="60DFC982" w14:textId="77777777" w:rsidR="00961F47" w:rsidRDefault="00961F47" w:rsidP="00961F47">
      <w:pPr>
        <w:pStyle w:val="StandardWeb"/>
      </w:pPr>
      <w:r>
        <w:t xml:space="preserve">6. Der alte Drach, der </w:t>
      </w:r>
      <w:proofErr w:type="spellStart"/>
      <w:r>
        <w:t>feiret</w:t>
      </w:r>
      <w:proofErr w:type="spellEnd"/>
      <w:r>
        <w:t xml:space="preserve"> nicht,</w:t>
      </w:r>
      <w:r>
        <w:br/>
        <w:t xml:space="preserve">An Augenblick </w:t>
      </w:r>
      <w:proofErr w:type="spellStart"/>
      <w:r>
        <w:t>tracht</w:t>
      </w:r>
      <w:proofErr w:type="spellEnd"/>
      <w:r>
        <w:t xml:space="preserve"> er und </w:t>
      </w:r>
      <w:proofErr w:type="spellStart"/>
      <w:r>
        <w:t>ticht</w:t>
      </w:r>
      <w:proofErr w:type="spellEnd"/>
      <w:r>
        <w:t>,</w:t>
      </w:r>
      <w:r>
        <w:br/>
        <w:t xml:space="preserve">Wie er uns </w:t>
      </w:r>
      <w:proofErr w:type="spellStart"/>
      <w:r>
        <w:t>mög</w:t>
      </w:r>
      <w:proofErr w:type="spellEnd"/>
      <w:r>
        <w:t xml:space="preserve"> obsiegen;</w:t>
      </w:r>
      <w:r>
        <w:br/>
        <w:t>An Leib und Seel, Ehr, Gut und Hab</w:t>
      </w:r>
      <w:r>
        <w:br/>
        <w:t>Beschädigen und brechen ab,</w:t>
      </w:r>
      <w:r>
        <w:br/>
        <w:t xml:space="preserve">Mit seinem Mord und Lügen. </w:t>
      </w:r>
    </w:p>
    <w:p w14:paraId="044265FC" w14:textId="77777777" w:rsidR="00961F47" w:rsidRDefault="00961F47" w:rsidP="00961F47">
      <w:pPr>
        <w:pStyle w:val="StandardWeb"/>
      </w:pPr>
      <w:r>
        <w:t>7. Erstlich erregt er Ketzerei,</w:t>
      </w:r>
      <w:r>
        <w:br/>
        <w:t>Aufruhr, Mord, Krieg und Tyrannei,</w:t>
      </w:r>
      <w:r>
        <w:br/>
        <w:t>Gotts Ordnung er zerrüttet.</w:t>
      </w:r>
      <w:r>
        <w:br/>
      </w:r>
      <w:proofErr w:type="spellStart"/>
      <w:r>
        <w:t>Köng</w:t>
      </w:r>
      <w:proofErr w:type="spellEnd"/>
      <w:r>
        <w:t xml:space="preserve"> und Fürsten </w:t>
      </w:r>
      <w:proofErr w:type="spellStart"/>
      <w:r>
        <w:t>zusamm</w:t>
      </w:r>
      <w:proofErr w:type="spellEnd"/>
      <w:r>
        <w:t xml:space="preserve"> er hebt,</w:t>
      </w:r>
      <w:r>
        <w:br/>
        <w:t xml:space="preserve">All </w:t>
      </w:r>
      <w:proofErr w:type="spellStart"/>
      <w:r>
        <w:t>Bündniß</w:t>
      </w:r>
      <w:proofErr w:type="spellEnd"/>
      <w:r>
        <w:t xml:space="preserve"> trennt er und verletzt,</w:t>
      </w:r>
      <w:r>
        <w:br/>
        <w:t xml:space="preserve">Sein Zorn er gar ausschüttet. </w:t>
      </w:r>
    </w:p>
    <w:p w14:paraId="024F1B4A" w14:textId="77777777" w:rsidR="00961F47" w:rsidRDefault="00961F47" w:rsidP="00961F47">
      <w:pPr>
        <w:pStyle w:val="StandardWeb"/>
      </w:pPr>
      <w:r>
        <w:t>8. Groß Ungewitter er erregt,</w:t>
      </w:r>
      <w:r>
        <w:br/>
      </w:r>
      <w:proofErr w:type="spellStart"/>
      <w:r>
        <w:t>Daß</w:t>
      </w:r>
      <w:proofErr w:type="spellEnd"/>
      <w:r>
        <w:t xml:space="preserve"> oft der Hagel Alls erschlägt,</w:t>
      </w:r>
      <w:r>
        <w:br/>
        <w:t>Die Luft er auch vergiftet.</w:t>
      </w:r>
      <w:r>
        <w:br/>
        <w:t xml:space="preserve">Die </w:t>
      </w:r>
      <w:proofErr w:type="spellStart"/>
      <w:r>
        <w:t>Frücht</w:t>
      </w:r>
      <w:proofErr w:type="spellEnd"/>
      <w:r>
        <w:t xml:space="preserve"> der </w:t>
      </w:r>
      <w:proofErr w:type="spellStart"/>
      <w:r>
        <w:t>Erd</w:t>
      </w:r>
      <w:proofErr w:type="spellEnd"/>
      <w:r>
        <w:t xml:space="preserve"> gönnt er uns nicht,</w:t>
      </w:r>
      <w:r>
        <w:br/>
        <w:t xml:space="preserve">Beschmeißt, verderbt Alls der </w:t>
      </w:r>
      <w:proofErr w:type="spellStart"/>
      <w:r>
        <w:t>Böswicht</w:t>
      </w:r>
      <w:proofErr w:type="spellEnd"/>
      <w:r>
        <w:t>,</w:t>
      </w:r>
      <w:r>
        <w:br/>
        <w:t xml:space="preserve">Und allen Jammer stiftet. </w:t>
      </w:r>
    </w:p>
    <w:p w14:paraId="2FD695D7" w14:textId="77777777" w:rsidR="00961F47" w:rsidRDefault="00961F47" w:rsidP="00961F47">
      <w:pPr>
        <w:pStyle w:val="StandardWeb"/>
      </w:pPr>
      <w:r>
        <w:t xml:space="preserve">9. Wo ihm </w:t>
      </w:r>
      <w:proofErr w:type="spellStart"/>
      <w:r>
        <w:t>nit</w:t>
      </w:r>
      <w:proofErr w:type="spellEnd"/>
      <w:r>
        <w:t xml:space="preserve"> wehrt der Engel Schaar,</w:t>
      </w:r>
      <w:r>
        <w:br/>
        <w:t>Unser Leib, Seel, Blut, Haut und Haar</w:t>
      </w:r>
      <w:r>
        <w:br/>
        <w:t xml:space="preserve">Kein </w:t>
      </w:r>
      <w:proofErr w:type="spellStart"/>
      <w:r>
        <w:t>Stund</w:t>
      </w:r>
      <w:proofErr w:type="spellEnd"/>
      <w:r>
        <w:t xml:space="preserve"> blieb </w:t>
      </w:r>
      <w:proofErr w:type="spellStart"/>
      <w:r>
        <w:t>unverletzet</w:t>
      </w:r>
      <w:proofErr w:type="spellEnd"/>
      <w:r>
        <w:t>.</w:t>
      </w:r>
      <w:r>
        <w:br/>
        <w:t xml:space="preserve">Mit </w:t>
      </w:r>
      <w:proofErr w:type="spellStart"/>
      <w:r>
        <w:t>Feur</w:t>
      </w:r>
      <w:proofErr w:type="spellEnd"/>
      <w:r>
        <w:t xml:space="preserve"> und Wasser, Wind und Schnee</w:t>
      </w:r>
      <w:r>
        <w:br/>
        <w:t xml:space="preserve">Uns Allen er </w:t>
      </w:r>
      <w:proofErr w:type="spellStart"/>
      <w:r>
        <w:t>verderbete</w:t>
      </w:r>
      <w:proofErr w:type="spellEnd"/>
      <w:r>
        <w:t>,</w:t>
      </w:r>
      <w:r>
        <w:br/>
        <w:t xml:space="preserve">So hart er uns zusetzet. </w:t>
      </w:r>
    </w:p>
    <w:p w14:paraId="563F162C" w14:textId="77777777" w:rsidR="00961F47" w:rsidRDefault="00961F47" w:rsidP="00961F47">
      <w:pPr>
        <w:pStyle w:val="StandardWeb"/>
      </w:pPr>
      <w:r>
        <w:t xml:space="preserve">10. Wenn wir </w:t>
      </w:r>
      <w:proofErr w:type="spellStart"/>
      <w:r>
        <w:t>stehn</w:t>
      </w:r>
      <w:proofErr w:type="spellEnd"/>
      <w:r>
        <w:t xml:space="preserve"> in der größten </w:t>
      </w:r>
      <w:proofErr w:type="spellStart"/>
      <w:r>
        <w:t>Gfahr</w:t>
      </w:r>
      <w:proofErr w:type="spellEnd"/>
      <w:r>
        <w:t>,</w:t>
      </w:r>
      <w:r>
        <w:br/>
        <w:t>Nehmen die Engel unser wahr,</w:t>
      </w:r>
      <w:r>
        <w:br/>
        <w:t>Und aus der Noth erretten.</w:t>
      </w:r>
      <w:r>
        <w:br/>
        <w:t xml:space="preserve">Dem Daniel kein Leu was </w:t>
      </w:r>
      <w:proofErr w:type="spellStart"/>
      <w:r>
        <w:t>that</w:t>
      </w:r>
      <w:proofErr w:type="spellEnd"/>
      <w:r>
        <w:t>,</w:t>
      </w:r>
      <w:r>
        <w:br/>
        <w:t>Weil der Engel Gotts bei ihm steht,</w:t>
      </w:r>
      <w:r>
        <w:br/>
        <w:t xml:space="preserve">Die ihn sonst </w:t>
      </w:r>
      <w:proofErr w:type="spellStart"/>
      <w:r>
        <w:t>gfressen</w:t>
      </w:r>
      <w:proofErr w:type="spellEnd"/>
      <w:r>
        <w:t xml:space="preserve"> hätten. </w:t>
      </w:r>
    </w:p>
    <w:p w14:paraId="4D428840" w14:textId="77777777" w:rsidR="00961F47" w:rsidRDefault="00961F47" w:rsidP="00961F47">
      <w:pPr>
        <w:pStyle w:val="StandardWeb"/>
      </w:pPr>
      <w:r>
        <w:t xml:space="preserve">11. Da </w:t>
      </w:r>
      <w:proofErr w:type="spellStart"/>
      <w:r>
        <w:t>Schwefl</w:t>
      </w:r>
      <w:proofErr w:type="spellEnd"/>
      <w:r>
        <w:t xml:space="preserve"> und </w:t>
      </w:r>
      <w:proofErr w:type="spellStart"/>
      <w:r>
        <w:t>Feur</w:t>
      </w:r>
      <w:proofErr w:type="spellEnd"/>
      <w:r>
        <w:t xml:space="preserve"> vom Himmel kam</w:t>
      </w:r>
      <w:r>
        <w:br/>
        <w:t xml:space="preserve">Verderbt Sodom und </w:t>
      </w:r>
      <w:proofErr w:type="spellStart"/>
      <w:r>
        <w:t>Gomorrham</w:t>
      </w:r>
      <w:proofErr w:type="spellEnd"/>
      <w:r>
        <w:t>,</w:t>
      </w:r>
      <w:r>
        <w:br/>
      </w:r>
      <w:proofErr w:type="spellStart"/>
      <w:r>
        <w:t>Wurd</w:t>
      </w:r>
      <w:proofErr w:type="spellEnd"/>
      <w:r>
        <w:t xml:space="preserve"> Lot dennoch, der alte,</w:t>
      </w:r>
      <w:r>
        <w:br/>
        <w:t xml:space="preserve">Mit </w:t>
      </w:r>
      <w:proofErr w:type="spellStart"/>
      <w:r>
        <w:t>seim</w:t>
      </w:r>
      <w:proofErr w:type="spellEnd"/>
      <w:r>
        <w:t xml:space="preserve"> Weib und zwei Töchterlein</w:t>
      </w:r>
      <w:r>
        <w:br/>
        <w:t>Errettet durch die Engelein,</w:t>
      </w:r>
      <w:r>
        <w:br/>
        <w:t xml:space="preserve">Und beim Leben erhalten. </w:t>
      </w:r>
    </w:p>
    <w:p w14:paraId="0C71D92B" w14:textId="77777777" w:rsidR="00961F47" w:rsidRDefault="00961F47" w:rsidP="00961F47">
      <w:pPr>
        <w:pStyle w:val="StandardWeb"/>
      </w:pPr>
      <w:r>
        <w:t>12. Da Petrus in dem Kerker saß</w:t>
      </w:r>
      <w:r>
        <w:br/>
        <w:t xml:space="preserve">Und allbereit </w:t>
      </w:r>
      <w:proofErr w:type="spellStart"/>
      <w:r>
        <w:t>verurtheilt</w:t>
      </w:r>
      <w:proofErr w:type="spellEnd"/>
      <w:r>
        <w:t xml:space="preserve"> was,</w:t>
      </w:r>
      <w:r>
        <w:br/>
        <w:t xml:space="preserve">Herodes wollt ihn </w:t>
      </w:r>
      <w:proofErr w:type="spellStart"/>
      <w:r>
        <w:t>tödten</w:t>
      </w:r>
      <w:proofErr w:type="spellEnd"/>
      <w:r>
        <w:t>,</w:t>
      </w:r>
      <w:r>
        <w:br/>
        <w:t>Da kam sein Engel in der Nacht,</w:t>
      </w:r>
      <w:r>
        <w:br/>
        <w:t>Und ihn von Ketten ledig macht,</w:t>
      </w:r>
      <w:r>
        <w:br/>
        <w:t xml:space="preserve">Und </w:t>
      </w:r>
      <w:proofErr w:type="spellStart"/>
      <w:r>
        <w:t>hulf</w:t>
      </w:r>
      <w:proofErr w:type="spellEnd"/>
      <w:r>
        <w:t xml:space="preserve"> ihn aus sein Nöthen.</w:t>
      </w:r>
    </w:p>
    <w:p w14:paraId="06A4F8E7" w14:textId="77777777" w:rsidR="00961F47" w:rsidRDefault="00961F47" w:rsidP="00961F47">
      <w:pPr>
        <w:pStyle w:val="StandardWeb"/>
      </w:pPr>
      <w:r>
        <w:t xml:space="preserve">13. Im </w:t>
      </w:r>
      <w:proofErr w:type="spellStart"/>
      <w:r>
        <w:t>feuring</w:t>
      </w:r>
      <w:proofErr w:type="spellEnd"/>
      <w:r>
        <w:t xml:space="preserve"> Ofen hat </w:t>
      </w:r>
      <w:proofErr w:type="spellStart"/>
      <w:r>
        <w:t>dergleich</w:t>
      </w:r>
      <w:proofErr w:type="spellEnd"/>
      <w:r>
        <w:br/>
        <w:t xml:space="preserve">Der Engel </w:t>
      </w:r>
      <w:proofErr w:type="spellStart"/>
      <w:r>
        <w:t>behüt</w:t>
      </w:r>
      <w:proofErr w:type="spellEnd"/>
      <w:r>
        <w:t xml:space="preserve"> </w:t>
      </w:r>
      <w:proofErr w:type="spellStart"/>
      <w:r>
        <w:t>wunderleich</w:t>
      </w:r>
      <w:proofErr w:type="spellEnd"/>
      <w:r>
        <w:br/>
        <w:t>Drei gottselige Knaben,</w:t>
      </w:r>
      <w:r>
        <w:br/>
        <w:t>Gleichwie in einer grünen Au,</w:t>
      </w:r>
      <w:r>
        <w:br/>
        <w:t xml:space="preserve">Das Feuer </w:t>
      </w:r>
      <w:proofErr w:type="spellStart"/>
      <w:r>
        <w:t>wurd</w:t>
      </w:r>
      <w:proofErr w:type="spellEnd"/>
      <w:r>
        <w:t xml:space="preserve"> ein kühler Thau,</w:t>
      </w:r>
      <w:r>
        <w:br/>
        <w:t xml:space="preserve">Kein Hitz gefühlt sie haben. </w:t>
      </w:r>
    </w:p>
    <w:p w14:paraId="01ED64D4" w14:textId="77777777" w:rsidR="00961F47" w:rsidRDefault="00961F47" w:rsidP="00961F47">
      <w:pPr>
        <w:pStyle w:val="StandardWeb"/>
      </w:pPr>
      <w:r>
        <w:t xml:space="preserve">14. Also </w:t>
      </w:r>
      <w:proofErr w:type="spellStart"/>
      <w:r>
        <w:t>werd</w:t>
      </w:r>
      <w:proofErr w:type="spellEnd"/>
      <w:r>
        <w:t xml:space="preserve"> wir noch heut bei Tag</w:t>
      </w:r>
      <w:r>
        <w:br/>
        <w:t xml:space="preserve">Durch sie </w:t>
      </w:r>
      <w:proofErr w:type="spellStart"/>
      <w:r>
        <w:t>behüt</w:t>
      </w:r>
      <w:proofErr w:type="spellEnd"/>
      <w:r>
        <w:t xml:space="preserve"> für mancher Plag,</w:t>
      </w:r>
      <w:r>
        <w:br/>
        <w:t>Treulich für uns sie wachen,</w:t>
      </w:r>
      <w:r>
        <w:br/>
        <w:t>Streiten und kämpfen Tag und Nacht,</w:t>
      </w:r>
      <w:r>
        <w:br/>
        <w:t>Han uns in guter Hut und Acht</w:t>
      </w:r>
      <w:r>
        <w:br/>
        <w:t xml:space="preserve">Und wehen dem alten Drachen. </w:t>
      </w:r>
    </w:p>
    <w:p w14:paraId="0B41C141" w14:textId="77777777" w:rsidR="00961F47" w:rsidRDefault="00961F47" w:rsidP="00961F47">
      <w:pPr>
        <w:pStyle w:val="StandardWeb"/>
      </w:pPr>
      <w:r>
        <w:t xml:space="preserve">15. </w:t>
      </w:r>
      <w:proofErr w:type="spellStart"/>
      <w:r>
        <w:t>Deß</w:t>
      </w:r>
      <w:proofErr w:type="spellEnd"/>
      <w:r>
        <w:t xml:space="preserve"> dank wir dir, Herr Jesu Christ,</w:t>
      </w:r>
      <w:r>
        <w:br/>
      </w:r>
      <w:proofErr w:type="spellStart"/>
      <w:r>
        <w:t>Daß</w:t>
      </w:r>
      <w:proofErr w:type="spellEnd"/>
      <w:r>
        <w:t xml:space="preserve"> du uns solche Wächter gibst,</w:t>
      </w:r>
      <w:r>
        <w:br/>
        <w:t>Die uns halten in Hute,</w:t>
      </w:r>
      <w:r>
        <w:br/>
      </w:r>
      <w:proofErr w:type="spellStart"/>
      <w:r>
        <w:t>Daß</w:t>
      </w:r>
      <w:proofErr w:type="spellEnd"/>
      <w:r>
        <w:t xml:space="preserve"> uns der Feind nicht übereil,</w:t>
      </w:r>
      <w:r>
        <w:br/>
        <w:t>Und in uns schieß sein giftig Pfeil,</w:t>
      </w:r>
      <w:r>
        <w:br/>
      </w:r>
      <w:proofErr w:type="spellStart"/>
      <w:r>
        <w:t>Bewahr</w:t>
      </w:r>
      <w:proofErr w:type="spellEnd"/>
      <w:r>
        <w:t xml:space="preserve"> uns durch dein Blute </w:t>
      </w:r>
    </w:p>
    <w:p w14:paraId="749FA2D8" w14:textId="77777777" w:rsidR="00961F47" w:rsidRDefault="00961F47" w:rsidP="00961F47">
      <w:pPr>
        <w:pStyle w:val="StandardWeb"/>
      </w:pPr>
      <w:r>
        <w:t>Amen.</w:t>
      </w:r>
    </w:p>
    <w:p w14:paraId="7CA2B631" w14:textId="77777777" w:rsidR="00106E59" w:rsidRDefault="00106E59" w:rsidP="00106E59">
      <w:pPr>
        <w:pStyle w:val="berschrift1"/>
      </w:pPr>
      <w:proofErr w:type="spellStart"/>
      <w:r>
        <w:t>HInunter</w:t>
      </w:r>
      <w:proofErr w:type="spellEnd"/>
      <w:r>
        <w:t xml:space="preserve"> ist der Sonnenschein</w:t>
      </w:r>
    </w:p>
    <w:p w14:paraId="09346DB1" w14:textId="77777777" w:rsidR="00106E59" w:rsidRPr="00106E59" w:rsidRDefault="00106E59" w:rsidP="00106E59">
      <w:pPr>
        <w:rPr>
          <w:b/>
        </w:rPr>
      </w:pPr>
      <w:r w:rsidRPr="00106E59">
        <w:rPr>
          <w:b/>
        </w:rPr>
        <w:t>Der Abend Segen.</w:t>
      </w:r>
    </w:p>
    <w:p w14:paraId="3B60C464" w14:textId="77777777" w:rsidR="00106E59" w:rsidRDefault="00106E59" w:rsidP="00106E59">
      <w:pPr>
        <w:pStyle w:val="StandardWeb"/>
      </w:pPr>
      <w:proofErr w:type="spellStart"/>
      <w:r>
        <w:t>HInunter</w:t>
      </w:r>
      <w:proofErr w:type="spellEnd"/>
      <w:r>
        <w:t xml:space="preserve"> ist der Sonnenschein,</w:t>
      </w:r>
      <w:r>
        <w:br/>
        <w:t xml:space="preserve">die finstre </w:t>
      </w:r>
      <w:proofErr w:type="spellStart"/>
      <w:r>
        <w:t>nacht</w:t>
      </w:r>
      <w:proofErr w:type="spellEnd"/>
      <w:r>
        <w:t xml:space="preserve"> bricht </w:t>
      </w:r>
      <w:proofErr w:type="spellStart"/>
      <w:r>
        <w:t>starck</w:t>
      </w:r>
      <w:proofErr w:type="spellEnd"/>
      <w:r>
        <w:t xml:space="preserve"> herein:</w:t>
      </w:r>
      <w:r>
        <w:br/>
      </w:r>
      <w:proofErr w:type="spellStart"/>
      <w:r>
        <w:t>Leucht</w:t>
      </w:r>
      <w:proofErr w:type="spellEnd"/>
      <w:r>
        <w:t xml:space="preserve"> uns, HErr Christ, du </w:t>
      </w:r>
      <w:proofErr w:type="spellStart"/>
      <w:r>
        <w:t>wares</w:t>
      </w:r>
      <w:proofErr w:type="spellEnd"/>
      <w:r>
        <w:t xml:space="preserve"> </w:t>
      </w:r>
      <w:proofErr w:type="spellStart"/>
      <w:r>
        <w:t>liecht</w:t>
      </w:r>
      <w:proofErr w:type="spellEnd"/>
      <w:r>
        <w:t>,</w:t>
      </w:r>
      <w:r>
        <w:br/>
        <w:t xml:space="preserve">las uns im finstern tappen </w:t>
      </w:r>
      <w:proofErr w:type="spellStart"/>
      <w:r>
        <w:t>nit</w:t>
      </w:r>
      <w:proofErr w:type="spellEnd"/>
      <w:r>
        <w:t>!</w:t>
      </w:r>
    </w:p>
    <w:p w14:paraId="0A5B06CD" w14:textId="77777777" w:rsidR="00106E59" w:rsidRDefault="00106E59" w:rsidP="00106E59">
      <w:pPr>
        <w:pStyle w:val="StandardWeb"/>
      </w:pPr>
      <w:r>
        <w:t xml:space="preserve">Dir </w:t>
      </w:r>
      <w:proofErr w:type="spellStart"/>
      <w:r>
        <w:t>sey</w:t>
      </w:r>
      <w:proofErr w:type="spellEnd"/>
      <w:r>
        <w:t xml:space="preserve"> </w:t>
      </w:r>
      <w:proofErr w:type="spellStart"/>
      <w:r>
        <w:t>danck</w:t>
      </w:r>
      <w:proofErr w:type="spellEnd"/>
      <w:r>
        <w:t>, das du uns den tag</w:t>
      </w:r>
      <w:r>
        <w:br/>
        <w:t>für schaden, fahr und mancher plag</w:t>
      </w:r>
      <w:r>
        <w:br/>
        <w:t xml:space="preserve">Durch deine Engel hast </w:t>
      </w:r>
      <w:proofErr w:type="spellStart"/>
      <w:r>
        <w:t>behüt</w:t>
      </w:r>
      <w:proofErr w:type="spellEnd"/>
      <w:r>
        <w:br/>
        <w:t xml:space="preserve">aus </w:t>
      </w:r>
      <w:proofErr w:type="spellStart"/>
      <w:r>
        <w:t>gnad</w:t>
      </w:r>
      <w:proofErr w:type="spellEnd"/>
      <w:r>
        <w:t xml:space="preserve"> und </w:t>
      </w:r>
      <w:proofErr w:type="spellStart"/>
      <w:r>
        <w:t>veterlicher</w:t>
      </w:r>
      <w:proofErr w:type="spellEnd"/>
      <w:r>
        <w:t xml:space="preserve"> </w:t>
      </w:r>
      <w:proofErr w:type="spellStart"/>
      <w:r>
        <w:t>güt</w:t>
      </w:r>
      <w:proofErr w:type="spellEnd"/>
      <w:r>
        <w:t>.</w:t>
      </w:r>
    </w:p>
    <w:p w14:paraId="61208B1C" w14:textId="77777777" w:rsidR="00106E59" w:rsidRDefault="00106E59" w:rsidP="00106E59">
      <w:pPr>
        <w:pStyle w:val="StandardWeb"/>
      </w:pPr>
      <w:r>
        <w:t xml:space="preserve">Womit wir </w:t>
      </w:r>
      <w:proofErr w:type="spellStart"/>
      <w:r>
        <w:t>han</w:t>
      </w:r>
      <w:proofErr w:type="spellEnd"/>
      <w:r>
        <w:t xml:space="preserve"> erzürnet dich,</w:t>
      </w:r>
      <w:r>
        <w:br/>
      </w:r>
      <w:proofErr w:type="spellStart"/>
      <w:r>
        <w:t>dasselb</w:t>
      </w:r>
      <w:proofErr w:type="spellEnd"/>
      <w:r>
        <w:t xml:space="preserve"> verzeih uns </w:t>
      </w:r>
      <w:proofErr w:type="spellStart"/>
      <w:r>
        <w:t>gnediglich</w:t>
      </w:r>
      <w:proofErr w:type="spellEnd"/>
      <w:r>
        <w:t>,</w:t>
      </w:r>
      <w:r>
        <w:br/>
        <w:t xml:space="preserve">Und </w:t>
      </w:r>
      <w:proofErr w:type="spellStart"/>
      <w:r>
        <w:t>rechnes</w:t>
      </w:r>
      <w:proofErr w:type="spellEnd"/>
      <w:r>
        <w:t xml:space="preserve"> unser Seel nicht zu,</w:t>
      </w:r>
      <w:r>
        <w:br/>
        <w:t xml:space="preserve">las uns schlaffen mit </w:t>
      </w:r>
      <w:proofErr w:type="spellStart"/>
      <w:r>
        <w:t>fried</w:t>
      </w:r>
      <w:proofErr w:type="spellEnd"/>
      <w:r>
        <w:t xml:space="preserve"> und </w:t>
      </w:r>
      <w:proofErr w:type="spellStart"/>
      <w:r>
        <w:t>rhu</w:t>
      </w:r>
      <w:proofErr w:type="spellEnd"/>
      <w:r>
        <w:t>.</w:t>
      </w:r>
    </w:p>
    <w:p w14:paraId="3885AA8E" w14:textId="77777777" w:rsidR="00106E59" w:rsidRDefault="00106E59" w:rsidP="00106E59">
      <w:pPr>
        <w:pStyle w:val="StandardWeb"/>
      </w:pPr>
      <w:r>
        <w:t>Durch deine Engel die wach bestell,</w:t>
      </w:r>
      <w:r>
        <w:br/>
        <w:t xml:space="preserve">das uns der böse feind nicht </w:t>
      </w:r>
      <w:proofErr w:type="spellStart"/>
      <w:r>
        <w:t>fell</w:t>
      </w:r>
      <w:proofErr w:type="spellEnd"/>
      <w:r>
        <w:t>!</w:t>
      </w:r>
      <w:r>
        <w:br/>
        <w:t xml:space="preserve">Für schrecken, </w:t>
      </w:r>
      <w:proofErr w:type="spellStart"/>
      <w:r>
        <w:t>gspenst</w:t>
      </w:r>
      <w:proofErr w:type="spellEnd"/>
      <w:r>
        <w:t xml:space="preserve"> und </w:t>
      </w:r>
      <w:proofErr w:type="spellStart"/>
      <w:r>
        <w:t>fewers</w:t>
      </w:r>
      <w:proofErr w:type="spellEnd"/>
      <w:r>
        <w:t xml:space="preserve"> not</w:t>
      </w:r>
      <w:r>
        <w:br/>
      </w:r>
      <w:proofErr w:type="spellStart"/>
      <w:r>
        <w:t>behüt</w:t>
      </w:r>
      <w:proofErr w:type="spellEnd"/>
      <w:r>
        <w:t xml:space="preserve"> uns heint, o lieber Gott!</w:t>
      </w:r>
      <w:r>
        <w:br/>
        <w:t>Amen.</w:t>
      </w:r>
    </w:p>
    <w:p w14:paraId="25E3A9D3" w14:textId="38DBF0F3" w:rsidR="00994D50" w:rsidRDefault="00994D50" w:rsidP="00994D50">
      <w:pPr>
        <w:pStyle w:val="berschrift1"/>
      </w:pPr>
      <w:r>
        <w:t>Hinunter ist der Sonnen Schein</w:t>
      </w:r>
      <w:r w:rsidR="00106E59">
        <w:t xml:space="preserve"> (Modernisiert)</w:t>
      </w:r>
    </w:p>
    <w:p w14:paraId="29F6C96A" w14:textId="77777777" w:rsidR="00994D50" w:rsidRPr="005D31D6" w:rsidRDefault="00994D50" w:rsidP="00994D50">
      <w:pPr>
        <w:rPr>
          <w:b/>
        </w:rPr>
      </w:pPr>
      <w:r w:rsidRPr="005D31D6">
        <w:rPr>
          <w:b/>
        </w:rPr>
        <w:t xml:space="preserve">Der Abendsegen. In demselben Ton (Im Ton: Wo Gott nicht gibt zum Haus </w:t>
      </w:r>
      <w:proofErr w:type="spellStart"/>
      <w:r w:rsidRPr="005D31D6">
        <w:rPr>
          <w:b/>
        </w:rPr>
        <w:t>rc</w:t>
      </w:r>
      <w:proofErr w:type="spellEnd"/>
      <w:r w:rsidRPr="005D31D6">
        <w:rPr>
          <w:b/>
        </w:rPr>
        <w:t>. ).</w:t>
      </w:r>
    </w:p>
    <w:p w14:paraId="7B999F1A" w14:textId="77777777" w:rsidR="00994D50" w:rsidRDefault="00994D50" w:rsidP="00994D50">
      <w:pPr>
        <w:pStyle w:val="StandardWeb"/>
      </w:pPr>
      <w:r>
        <w:t>Hinunter ist der Sonnen Schein,</w:t>
      </w:r>
      <w:r>
        <w:br/>
        <w:t>Die finstre Nacht bricht stark herein.</w:t>
      </w:r>
      <w:r>
        <w:br/>
      </w:r>
      <w:proofErr w:type="spellStart"/>
      <w:r>
        <w:t>Leucht</w:t>
      </w:r>
      <w:proofErr w:type="spellEnd"/>
      <w:r>
        <w:t xml:space="preserve"> uns, Herr Christ, du wahres Licht,</w:t>
      </w:r>
      <w:r>
        <w:br/>
        <w:t>Lass uns im Finstern tappen nicht.</w:t>
      </w:r>
    </w:p>
    <w:p w14:paraId="4F79A01B" w14:textId="77777777" w:rsidR="00994D50" w:rsidRDefault="00994D50" w:rsidP="00994D50">
      <w:pPr>
        <w:pStyle w:val="StandardWeb"/>
      </w:pPr>
      <w:r>
        <w:t>2. Dir sei Dank, dass du uns den Tag</w:t>
      </w:r>
      <w:r>
        <w:br/>
        <w:t>Für Schaden, Fahr und mancher Plag</w:t>
      </w:r>
      <w:r>
        <w:br/>
        <w:t xml:space="preserve">Durch deine Engel hast </w:t>
      </w:r>
      <w:proofErr w:type="spellStart"/>
      <w:r>
        <w:t>behüt</w:t>
      </w:r>
      <w:proofErr w:type="spellEnd"/>
      <w:r>
        <w:br/>
        <w:t xml:space="preserve">Aus Gnad und väterlicher </w:t>
      </w:r>
      <w:proofErr w:type="spellStart"/>
      <w:r>
        <w:t>Güt</w:t>
      </w:r>
      <w:proofErr w:type="spellEnd"/>
      <w:r>
        <w:t xml:space="preserve">. </w:t>
      </w:r>
    </w:p>
    <w:p w14:paraId="080008CC" w14:textId="77777777" w:rsidR="00994D50" w:rsidRDefault="00994D50" w:rsidP="00994D50">
      <w:pPr>
        <w:pStyle w:val="StandardWeb"/>
      </w:pPr>
      <w:r>
        <w:t xml:space="preserve">3. Womit wir </w:t>
      </w:r>
      <w:proofErr w:type="spellStart"/>
      <w:r>
        <w:t>han</w:t>
      </w:r>
      <w:proofErr w:type="spellEnd"/>
      <w:r>
        <w:t xml:space="preserve"> erzürnet dich,</w:t>
      </w:r>
      <w:r>
        <w:br/>
      </w:r>
      <w:proofErr w:type="spellStart"/>
      <w:r>
        <w:t>Dasselb</w:t>
      </w:r>
      <w:proofErr w:type="spellEnd"/>
      <w:r>
        <w:t xml:space="preserve"> verzeih uns </w:t>
      </w:r>
      <w:proofErr w:type="spellStart"/>
      <w:r>
        <w:t>gnädiglich</w:t>
      </w:r>
      <w:proofErr w:type="spellEnd"/>
      <w:r>
        <w:t>,</w:t>
      </w:r>
      <w:r>
        <w:br/>
        <w:t xml:space="preserve">Und </w:t>
      </w:r>
      <w:proofErr w:type="spellStart"/>
      <w:r>
        <w:t>rechn</w:t>
      </w:r>
      <w:proofErr w:type="spellEnd"/>
      <w:r>
        <w:t xml:space="preserve"> es unser Seel nicht zu,</w:t>
      </w:r>
      <w:r>
        <w:br/>
        <w:t xml:space="preserve">Lass uns schlafen mit Fried und Ruh. </w:t>
      </w:r>
    </w:p>
    <w:p w14:paraId="045E3D8C" w14:textId="77777777" w:rsidR="00994D50" w:rsidRDefault="00994D50" w:rsidP="00994D50">
      <w:pPr>
        <w:pStyle w:val="StandardWeb"/>
      </w:pPr>
      <w:r>
        <w:t>4. Durch dein Engel die Wach bestell,</w:t>
      </w:r>
      <w:r>
        <w:br/>
        <w:t>Dass uns der böse Feind nicht fäll.</w:t>
      </w:r>
      <w:r>
        <w:br/>
        <w:t xml:space="preserve">Für Schrecken, </w:t>
      </w:r>
      <w:proofErr w:type="spellStart"/>
      <w:r>
        <w:t>Gspenst</w:t>
      </w:r>
      <w:proofErr w:type="spellEnd"/>
      <w:r>
        <w:t xml:space="preserve"> und Feuersnot,</w:t>
      </w:r>
      <w:r>
        <w:br/>
      </w:r>
      <w:proofErr w:type="spellStart"/>
      <w:r>
        <w:t>Behüt</w:t>
      </w:r>
      <w:proofErr w:type="spellEnd"/>
      <w:r>
        <w:t xml:space="preserve"> uns heut, o lieber Sott. </w:t>
      </w:r>
    </w:p>
    <w:p w14:paraId="2E6BE99E" w14:textId="77777777" w:rsidR="00994D50" w:rsidRDefault="00994D50" w:rsidP="00994D50">
      <w:pPr>
        <w:pStyle w:val="StandardWeb"/>
      </w:pPr>
      <w:r>
        <w:t>Amen.</w:t>
      </w:r>
    </w:p>
    <w:p w14:paraId="047138A0" w14:textId="77777777" w:rsidR="005011CC" w:rsidRDefault="005011CC" w:rsidP="005011CC">
      <w:pPr>
        <w:pStyle w:val="berschrift1"/>
      </w:pPr>
      <w:r w:rsidRPr="005011CC">
        <w:t>Hört, ihr liebsten Kinderlein</w:t>
      </w:r>
    </w:p>
    <w:p w14:paraId="0696084D" w14:textId="77777777" w:rsidR="005011CC" w:rsidRPr="005011CC" w:rsidRDefault="005011CC" w:rsidP="005011CC">
      <w:pPr>
        <w:pStyle w:val="StandardWeb"/>
        <w:rPr>
          <w:b/>
        </w:rPr>
      </w:pPr>
      <w:r w:rsidRPr="005011CC">
        <w:rPr>
          <w:b/>
        </w:rPr>
        <w:t xml:space="preserve">Das dritte Lied, in welchem das Kindlein Jesus die Kinder vermahnet, </w:t>
      </w:r>
      <w:proofErr w:type="spellStart"/>
      <w:r w:rsidRPr="005011CC">
        <w:rPr>
          <w:b/>
        </w:rPr>
        <w:t>daß</w:t>
      </w:r>
      <w:proofErr w:type="spellEnd"/>
      <w:r w:rsidRPr="005011CC">
        <w:rPr>
          <w:b/>
        </w:rPr>
        <w:t xml:space="preserve"> sie fleißig beten und studi</w:t>
      </w:r>
      <w:r>
        <w:rPr>
          <w:b/>
        </w:rPr>
        <w:t>e</w:t>
      </w:r>
      <w:r w:rsidRPr="005011CC">
        <w:rPr>
          <w:b/>
        </w:rPr>
        <w:t>ren sollen, so wolle es ihnen bescheren.</w:t>
      </w:r>
    </w:p>
    <w:p w14:paraId="44C931F6" w14:textId="77777777" w:rsidR="005011CC" w:rsidRDefault="005011CC" w:rsidP="005011CC">
      <w:pPr>
        <w:pStyle w:val="StandardWeb"/>
      </w:pPr>
      <w:r>
        <w:t>Hört, ihr liebsten Kinderlein,</w:t>
      </w:r>
      <w:r>
        <w:br/>
        <w:t xml:space="preserve">Spricht das Herze </w:t>
      </w:r>
      <w:proofErr w:type="spellStart"/>
      <w:r>
        <w:t>Jesulein</w:t>
      </w:r>
      <w:proofErr w:type="spellEnd"/>
      <w:r>
        <w:t>,</w:t>
      </w:r>
      <w:r>
        <w:br/>
        <w:t>Seid züchtig und lernet fein,</w:t>
      </w:r>
      <w:r>
        <w:br/>
        <w:t>Bett fleißig im Namen mein,</w:t>
      </w:r>
      <w:r>
        <w:br/>
        <w:t>So will ich stets bei euch sein,</w:t>
      </w:r>
      <w:r>
        <w:br/>
        <w:t>Mit mein lieben Engelein,</w:t>
      </w:r>
      <w:r>
        <w:br/>
        <w:t>Euch allezeit behüten fein.</w:t>
      </w:r>
    </w:p>
    <w:p w14:paraId="758E88D9" w14:textId="77777777" w:rsidR="005011CC" w:rsidRDefault="005011CC" w:rsidP="005011CC">
      <w:pPr>
        <w:pStyle w:val="StandardWeb"/>
      </w:pPr>
      <w:proofErr w:type="spellStart"/>
      <w:r>
        <w:t>Werdt</w:t>
      </w:r>
      <w:proofErr w:type="spellEnd"/>
      <w:r>
        <w:t xml:space="preserve"> ihr z morgens gern </w:t>
      </w:r>
      <w:proofErr w:type="spellStart"/>
      <w:r>
        <w:t>aufstehn</w:t>
      </w:r>
      <w:proofErr w:type="spellEnd"/>
      <w:r>
        <w:t>,</w:t>
      </w:r>
      <w:r>
        <w:br/>
        <w:t xml:space="preserve">Und fleißig zur Schulen </w:t>
      </w:r>
      <w:proofErr w:type="spellStart"/>
      <w:r>
        <w:t>gehn</w:t>
      </w:r>
      <w:proofErr w:type="spellEnd"/>
      <w:r>
        <w:t>,</w:t>
      </w:r>
      <w:r>
        <w:br/>
        <w:t xml:space="preserve">Und </w:t>
      </w:r>
      <w:proofErr w:type="spellStart"/>
      <w:r>
        <w:t>studiren</w:t>
      </w:r>
      <w:proofErr w:type="spellEnd"/>
      <w:r>
        <w:t xml:space="preserve"> mit ganzem Fleiß,</w:t>
      </w:r>
      <w:r>
        <w:br/>
      </w:r>
      <w:proofErr w:type="spellStart"/>
      <w:r>
        <w:t>Daß</w:t>
      </w:r>
      <w:proofErr w:type="spellEnd"/>
      <w:r>
        <w:t xml:space="preserve"> ihr mir singt Lob und Preis,</w:t>
      </w:r>
      <w:r>
        <w:br/>
        <w:t>Werdet ihr mein Wort gern hören,</w:t>
      </w:r>
      <w:r>
        <w:br/>
        <w:t xml:space="preserve">So will ich euch </w:t>
      </w:r>
      <w:proofErr w:type="spellStart"/>
      <w:r>
        <w:t>alls</w:t>
      </w:r>
      <w:proofErr w:type="spellEnd"/>
      <w:r>
        <w:t xml:space="preserve"> bescheren,</w:t>
      </w:r>
      <w:r>
        <w:br/>
        <w:t xml:space="preserve">Was </w:t>
      </w:r>
      <w:proofErr w:type="spellStart"/>
      <w:r>
        <w:t>eur</w:t>
      </w:r>
      <w:proofErr w:type="spellEnd"/>
      <w:r>
        <w:t xml:space="preserve"> Herz nur wird begehren.</w:t>
      </w:r>
    </w:p>
    <w:p w14:paraId="7824EEE8" w14:textId="77777777" w:rsidR="005011CC" w:rsidRDefault="005011CC" w:rsidP="005011CC">
      <w:pPr>
        <w:pStyle w:val="StandardWeb"/>
      </w:pPr>
      <w:r>
        <w:t xml:space="preserve">Es </w:t>
      </w:r>
      <w:proofErr w:type="spellStart"/>
      <w:r>
        <w:t>solln</w:t>
      </w:r>
      <w:proofErr w:type="spellEnd"/>
      <w:r>
        <w:t xml:space="preserve"> euch mein Engelein</w:t>
      </w:r>
      <w:r>
        <w:br/>
        <w:t>Allzeit gleiten aus und ein,</w:t>
      </w:r>
      <w:r>
        <w:br/>
      </w:r>
      <w:proofErr w:type="spellStart"/>
      <w:r>
        <w:t>Daß</w:t>
      </w:r>
      <w:proofErr w:type="spellEnd"/>
      <w:r>
        <w:t xml:space="preserve"> ihr nicht stoßt an einen Stein,</w:t>
      </w:r>
      <w:r>
        <w:br/>
        <w:t>Auch nicht fallt und brecht ein Bein.</w:t>
      </w:r>
      <w:r>
        <w:br/>
      </w:r>
      <w:proofErr w:type="spellStart"/>
      <w:r>
        <w:t>Eur</w:t>
      </w:r>
      <w:proofErr w:type="spellEnd"/>
      <w:r>
        <w:t xml:space="preserve"> liebsten Mütterlein,</w:t>
      </w:r>
      <w:r>
        <w:br/>
        <w:t>Vater, Bruder und Schwesterlein</w:t>
      </w:r>
      <w:r>
        <w:br/>
        <w:t>Solln sie auch behüten fein.</w:t>
      </w:r>
    </w:p>
    <w:p w14:paraId="3BEE20B5" w14:textId="37015A52" w:rsidR="005011CC" w:rsidRDefault="005011CC" w:rsidP="005011CC">
      <w:pPr>
        <w:pStyle w:val="StandardWeb"/>
      </w:pPr>
      <w:r>
        <w:t>Euern Eltern will ich geben</w:t>
      </w:r>
      <w:r>
        <w:br/>
        <w:t xml:space="preserve">Gut </w:t>
      </w:r>
      <w:proofErr w:type="spellStart"/>
      <w:r>
        <w:t>Kuckes</w:t>
      </w:r>
      <w:proofErr w:type="spellEnd"/>
      <w:r>
        <w:t xml:space="preserve"> und langes Leben,</w:t>
      </w:r>
      <w:r>
        <w:br/>
      </w:r>
      <w:proofErr w:type="spellStart"/>
      <w:r>
        <w:t>Daß</w:t>
      </w:r>
      <w:proofErr w:type="spellEnd"/>
      <w:r>
        <w:t xml:space="preserve"> sie euch können ernähren,</w:t>
      </w:r>
      <w:r>
        <w:br/>
        <w:t xml:space="preserve">Und </w:t>
      </w:r>
      <w:proofErr w:type="spellStart"/>
      <w:r>
        <w:t>aufziehn</w:t>
      </w:r>
      <w:proofErr w:type="spellEnd"/>
      <w:r>
        <w:t xml:space="preserve"> zu Gottes Ehren,</w:t>
      </w:r>
      <w:r>
        <w:br/>
        <w:t>Und euch kaufen Kleider und Schuh,</w:t>
      </w:r>
      <w:r>
        <w:br/>
        <w:t>Bücher, und was ihr dürft dazu,</w:t>
      </w:r>
      <w:r>
        <w:br/>
      </w:r>
      <w:proofErr w:type="spellStart"/>
      <w:r>
        <w:t>Daß</w:t>
      </w:r>
      <w:proofErr w:type="spellEnd"/>
      <w:r>
        <w:t xml:space="preserve"> ihr lernt mit guter Ruh.</w:t>
      </w:r>
    </w:p>
    <w:p w14:paraId="3969A548" w14:textId="77777777" w:rsidR="005011CC" w:rsidRDefault="005011CC" w:rsidP="005011CC">
      <w:pPr>
        <w:pStyle w:val="StandardWeb"/>
      </w:pPr>
      <w:r>
        <w:t>Drum, o liebsten Kinderlein,</w:t>
      </w:r>
      <w:r>
        <w:br/>
        <w:t>Seid gehorsam und lernet fein,</w:t>
      </w:r>
      <w:r>
        <w:br/>
      </w:r>
      <w:proofErr w:type="spellStart"/>
      <w:r>
        <w:t>Eur</w:t>
      </w:r>
      <w:proofErr w:type="spellEnd"/>
      <w:r>
        <w:t xml:space="preserve"> Emanuel will ich sein,</w:t>
      </w:r>
      <w:r>
        <w:br/>
        <w:t>Hab euch von der Höllen Pein</w:t>
      </w:r>
      <w:r>
        <w:br/>
        <w:t>Erlöst durch mein Blut und Tod.</w:t>
      </w:r>
      <w:r>
        <w:br/>
        <w:t>Drum halt fleißig mein Gebot,</w:t>
      </w:r>
      <w:r>
        <w:br/>
        <w:t>Und ruft zu mir in der Noth,</w:t>
      </w:r>
    </w:p>
    <w:p w14:paraId="24F699B8" w14:textId="77777777" w:rsidR="005011CC" w:rsidRDefault="005011CC" w:rsidP="005011CC">
      <w:pPr>
        <w:pStyle w:val="StandardWeb"/>
      </w:pPr>
      <w:r>
        <w:t xml:space="preserve">So sollt ihr </w:t>
      </w:r>
      <w:proofErr w:type="spellStart"/>
      <w:r>
        <w:t>dieß</w:t>
      </w:r>
      <w:proofErr w:type="spellEnd"/>
      <w:r>
        <w:t xml:space="preserve"> neue Jahr</w:t>
      </w:r>
      <w:r>
        <w:br/>
        <w:t>Sicher sein für aller Gefahr,</w:t>
      </w:r>
      <w:r>
        <w:br/>
        <w:t xml:space="preserve">Kein Krieg, </w:t>
      </w:r>
      <w:proofErr w:type="spellStart"/>
      <w:r>
        <w:t>Theurung</w:t>
      </w:r>
      <w:proofErr w:type="spellEnd"/>
      <w:r>
        <w:t>, Pestilenz</w:t>
      </w:r>
      <w:r>
        <w:br/>
        <w:t>Soll kommen über euer Grenz,</w:t>
      </w:r>
      <w:r>
        <w:br/>
        <w:t>Seid nur fromm und lernet fein,</w:t>
      </w:r>
      <w:r>
        <w:br/>
        <w:t>O ihr liebsten Kinder mein,</w:t>
      </w:r>
      <w:r>
        <w:br/>
        <w:t>So will ich stets bei euch sein.</w:t>
      </w:r>
    </w:p>
    <w:p w14:paraId="2373E42A" w14:textId="77777777" w:rsidR="005011CC" w:rsidRDefault="005011CC" w:rsidP="005011CC">
      <w:pPr>
        <w:pStyle w:val="StandardWeb"/>
      </w:pPr>
      <w:r>
        <w:t>Amen.</w:t>
      </w:r>
    </w:p>
    <w:p w14:paraId="42437E13" w14:textId="77777777" w:rsidR="005D31D6" w:rsidRDefault="005D31D6" w:rsidP="005D31D6">
      <w:pPr>
        <w:pStyle w:val="berschrift1"/>
      </w:pPr>
      <w:r>
        <w:t>Ihr Schwesterlein, ihr Schwesterlein</w:t>
      </w:r>
    </w:p>
    <w:p w14:paraId="32486DE1" w14:textId="77777777" w:rsidR="005D31D6" w:rsidRPr="005D31D6" w:rsidRDefault="005D31D6" w:rsidP="005D31D6">
      <w:pPr>
        <w:rPr>
          <w:b/>
        </w:rPr>
      </w:pPr>
      <w:r w:rsidRPr="005D31D6">
        <w:rPr>
          <w:b/>
        </w:rPr>
        <w:t>Ein Abendreihen vom Herrn Christo, für christliche Jungfräulein, vorzusingen.</w:t>
      </w:r>
    </w:p>
    <w:p w14:paraId="1FAC1573" w14:textId="77777777" w:rsidR="005D31D6" w:rsidRDefault="005D31D6" w:rsidP="005D31D6">
      <w:pPr>
        <w:pStyle w:val="StandardWeb"/>
      </w:pPr>
      <w:r>
        <w:t>1. Ihr Schwesterlein, ihr Schwesterlein,</w:t>
      </w:r>
      <w:r>
        <w:br/>
        <w:t>Ihr allerliebsten Gespielen mein,</w:t>
      </w:r>
      <w:r>
        <w:br/>
        <w:t xml:space="preserve">Wir </w:t>
      </w:r>
      <w:proofErr w:type="spellStart"/>
      <w:r>
        <w:t>wolln</w:t>
      </w:r>
      <w:proofErr w:type="spellEnd"/>
      <w:r>
        <w:t xml:space="preserve"> singen ein </w:t>
      </w:r>
      <w:proofErr w:type="spellStart"/>
      <w:r>
        <w:t>Abendreihn</w:t>
      </w:r>
      <w:proofErr w:type="spellEnd"/>
      <w:r>
        <w:br/>
        <w:t xml:space="preserve">Von unserm Herren </w:t>
      </w:r>
      <w:proofErr w:type="spellStart"/>
      <w:r>
        <w:t>Jesulein</w:t>
      </w:r>
      <w:proofErr w:type="spellEnd"/>
      <w:r>
        <w:t xml:space="preserve">. </w:t>
      </w:r>
    </w:p>
    <w:p w14:paraId="27BFA5E9" w14:textId="77777777" w:rsidR="005D31D6" w:rsidRDefault="005D31D6" w:rsidP="005D31D6">
      <w:pPr>
        <w:pStyle w:val="StandardWeb"/>
      </w:pPr>
      <w:r>
        <w:t>2. Ein wahrer Gott, ein wahrer Gott</w:t>
      </w:r>
      <w:r>
        <w:br/>
        <w:t>Ist er, und hilft aus aller Not.</w:t>
      </w:r>
      <w:r>
        <w:br/>
        <w:t xml:space="preserve">Er ist Gotts eigen </w:t>
      </w:r>
      <w:proofErr w:type="spellStart"/>
      <w:r>
        <w:t>Söhnelein</w:t>
      </w:r>
      <w:proofErr w:type="spellEnd"/>
      <w:r>
        <w:br/>
        <w:t xml:space="preserve">Und Marien der Jungfrau rein. </w:t>
      </w:r>
    </w:p>
    <w:p w14:paraId="7E4C99E8" w14:textId="77777777" w:rsidR="005D31D6" w:rsidRDefault="005D31D6" w:rsidP="005D31D6">
      <w:pPr>
        <w:pStyle w:val="StandardWeb"/>
      </w:pPr>
      <w:r>
        <w:t>3. Von Ewigkeit, von Ewigkeit</w:t>
      </w:r>
      <w:r>
        <w:br/>
        <w:t>Wahrhaftig ist seine Gottheit.</w:t>
      </w:r>
      <w:r>
        <w:br/>
        <w:t xml:space="preserve">Er ist der </w:t>
      </w:r>
      <w:proofErr w:type="spellStart"/>
      <w:r>
        <w:t>gbenedeite</w:t>
      </w:r>
      <w:proofErr w:type="spellEnd"/>
      <w:r>
        <w:t xml:space="preserve"> Sam,</w:t>
      </w:r>
      <w:r>
        <w:br/>
        <w:t xml:space="preserve">Adam </w:t>
      </w:r>
      <w:proofErr w:type="spellStart"/>
      <w:r>
        <w:t>verheißn</w:t>
      </w:r>
      <w:proofErr w:type="spellEnd"/>
      <w:r>
        <w:t xml:space="preserve"> und Abraham. </w:t>
      </w:r>
    </w:p>
    <w:p w14:paraId="5BB9574F" w14:textId="77777777" w:rsidR="005D31D6" w:rsidRDefault="005D31D6" w:rsidP="005D31D6">
      <w:pPr>
        <w:pStyle w:val="StandardWeb"/>
      </w:pPr>
      <w:r>
        <w:t>4. Ein Kindlein klein, ein Kindlein klein,</w:t>
      </w:r>
      <w:r>
        <w:br/>
        <w:t>Von seiner werten Mutter rein</w:t>
      </w:r>
      <w:r>
        <w:br/>
        <w:t xml:space="preserve">Ist er </w:t>
      </w:r>
      <w:proofErr w:type="spellStart"/>
      <w:r>
        <w:t>geborn</w:t>
      </w:r>
      <w:proofErr w:type="spellEnd"/>
      <w:r>
        <w:t xml:space="preserve"> </w:t>
      </w:r>
      <w:proofErr w:type="spellStart"/>
      <w:r>
        <w:t>ohn</w:t>
      </w:r>
      <w:proofErr w:type="spellEnd"/>
      <w:r>
        <w:t xml:space="preserve"> alles Leid,</w:t>
      </w:r>
      <w:r>
        <w:br/>
        <w:t xml:space="preserve">Heilig, </w:t>
      </w:r>
      <w:proofErr w:type="spellStart"/>
      <w:r>
        <w:t>ohn</w:t>
      </w:r>
      <w:proofErr w:type="spellEnd"/>
      <w:r>
        <w:t xml:space="preserve"> </w:t>
      </w:r>
      <w:proofErr w:type="spellStart"/>
      <w:r>
        <w:t>Sünd</w:t>
      </w:r>
      <w:proofErr w:type="spellEnd"/>
      <w:r>
        <w:t xml:space="preserve"> ist sein Menschheit. </w:t>
      </w:r>
    </w:p>
    <w:p w14:paraId="70575F9E" w14:textId="77777777" w:rsidR="005D31D6" w:rsidRDefault="005D31D6" w:rsidP="005D31D6">
      <w:pPr>
        <w:pStyle w:val="StandardWeb"/>
      </w:pPr>
      <w:r>
        <w:t>5. Der Schlangen Gift, der Schlangen Gift</w:t>
      </w:r>
      <w:r>
        <w:br/>
        <w:t xml:space="preserve">Tät ihm kein </w:t>
      </w:r>
      <w:proofErr w:type="spellStart"/>
      <w:r>
        <w:t>Schadn</w:t>
      </w:r>
      <w:proofErr w:type="spellEnd"/>
      <w:r>
        <w:t>, verletzt ihn nicht,</w:t>
      </w:r>
      <w:r>
        <w:br/>
        <w:t xml:space="preserve">Der </w:t>
      </w:r>
      <w:proofErr w:type="spellStart"/>
      <w:r>
        <w:t>heilge</w:t>
      </w:r>
      <w:proofErr w:type="spellEnd"/>
      <w:r>
        <w:t xml:space="preserve"> Geist wirkt solches gut</w:t>
      </w:r>
      <w:r>
        <w:br/>
        <w:t xml:space="preserve">Mit dem keuschen Mariä Blut. </w:t>
      </w:r>
    </w:p>
    <w:p w14:paraId="62FC1C25" w14:textId="77777777" w:rsidR="005D31D6" w:rsidRDefault="005D31D6" w:rsidP="005D31D6">
      <w:pPr>
        <w:pStyle w:val="StandardWeb"/>
      </w:pPr>
      <w:r>
        <w:t>6. Des wundert sich, des wundert sich</w:t>
      </w:r>
      <w:r>
        <w:br/>
        <w:t xml:space="preserve">Die Natur und </w:t>
      </w:r>
      <w:proofErr w:type="spellStart"/>
      <w:r>
        <w:t>verstund</w:t>
      </w:r>
      <w:proofErr w:type="spellEnd"/>
      <w:r>
        <w:t xml:space="preserve"> es nicht.</w:t>
      </w:r>
      <w:r>
        <w:br/>
        <w:t>All Engel sahen dran ihr Lust,</w:t>
      </w:r>
      <w:r>
        <w:br/>
        <w:t xml:space="preserve">Dass ein Kind säugt der </w:t>
      </w:r>
      <w:proofErr w:type="spellStart"/>
      <w:r>
        <w:t>Jungfraun</w:t>
      </w:r>
      <w:proofErr w:type="spellEnd"/>
      <w:r>
        <w:t xml:space="preserve"> Brust. </w:t>
      </w:r>
    </w:p>
    <w:p w14:paraId="7CD09912" w14:textId="77777777" w:rsidR="005D31D6" w:rsidRDefault="005D31D6" w:rsidP="005D31D6">
      <w:pPr>
        <w:pStyle w:val="StandardWeb"/>
      </w:pPr>
      <w:r>
        <w:t>7. Maria zart, Maria zart,</w:t>
      </w:r>
      <w:r>
        <w:br/>
        <w:t xml:space="preserve">Kein </w:t>
      </w:r>
      <w:proofErr w:type="spellStart"/>
      <w:r>
        <w:t>seligers</w:t>
      </w:r>
      <w:proofErr w:type="spellEnd"/>
      <w:r>
        <w:t xml:space="preserve"> Weib geboren ward.</w:t>
      </w:r>
      <w:r>
        <w:br/>
        <w:t xml:space="preserve">Sie hat </w:t>
      </w:r>
      <w:proofErr w:type="spellStart"/>
      <w:r>
        <w:t>geborn</w:t>
      </w:r>
      <w:proofErr w:type="spellEnd"/>
      <w:r>
        <w:t xml:space="preserve"> ein </w:t>
      </w:r>
      <w:proofErr w:type="spellStart"/>
      <w:r>
        <w:t>Söhnelein</w:t>
      </w:r>
      <w:proofErr w:type="spellEnd"/>
      <w:r>
        <w:br/>
        <w:t xml:space="preserve">Den Herrn aller Engelein. </w:t>
      </w:r>
    </w:p>
    <w:p w14:paraId="698D3B60" w14:textId="77777777" w:rsidR="005D31D6" w:rsidRDefault="005D31D6" w:rsidP="005D31D6">
      <w:pPr>
        <w:pStyle w:val="StandardWeb"/>
      </w:pPr>
      <w:r>
        <w:t>8. Des Teufels List, des Teufels List</w:t>
      </w:r>
      <w:r>
        <w:br/>
        <w:t>Durch ihren Sohn zerstöret ist.</w:t>
      </w:r>
      <w:r>
        <w:br/>
        <w:t>Sein Tyrannei, Lügen und Mord</w:t>
      </w:r>
      <w:r>
        <w:br/>
        <w:t xml:space="preserve">Hat überwunden Gottes Wort. </w:t>
      </w:r>
    </w:p>
    <w:p w14:paraId="6A2BCB2F" w14:textId="77777777" w:rsidR="005D31D6" w:rsidRDefault="005D31D6" w:rsidP="005D31D6">
      <w:pPr>
        <w:pStyle w:val="StandardWeb"/>
      </w:pPr>
      <w:r>
        <w:t>9. O Gottes Lamm, o Gottes Lamm,</w:t>
      </w:r>
      <w:r>
        <w:br/>
        <w:t>Wir müssten doch all sein verdammt,</w:t>
      </w:r>
      <w:r>
        <w:br/>
      </w:r>
      <w:proofErr w:type="spellStart"/>
      <w:r>
        <w:t>Wenns</w:t>
      </w:r>
      <w:proofErr w:type="spellEnd"/>
      <w:r>
        <w:t xml:space="preserve"> </w:t>
      </w:r>
      <w:proofErr w:type="spellStart"/>
      <w:r>
        <w:t>ohn</w:t>
      </w:r>
      <w:proofErr w:type="spellEnd"/>
      <w:r>
        <w:t xml:space="preserve"> dein Tod und Opfer wär,</w:t>
      </w:r>
      <w:r>
        <w:br/>
        <w:t xml:space="preserve">Drum </w:t>
      </w:r>
      <w:proofErr w:type="spellStart"/>
      <w:r>
        <w:t>singn</w:t>
      </w:r>
      <w:proofErr w:type="spellEnd"/>
      <w:r>
        <w:t xml:space="preserve"> wir dir Lob, Preis und Ehr. </w:t>
      </w:r>
    </w:p>
    <w:p w14:paraId="2D1EA6D6" w14:textId="77777777" w:rsidR="005D31D6" w:rsidRDefault="005D31D6" w:rsidP="005D31D6">
      <w:pPr>
        <w:pStyle w:val="StandardWeb"/>
      </w:pPr>
      <w:r>
        <w:t xml:space="preserve">10. </w:t>
      </w:r>
      <w:proofErr w:type="spellStart"/>
      <w:r>
        <w:t>Behüt</w:t>
      </w:r>
      <w:proofErr w:type="spellEnd"/>
      <w:r>
        <w:t xml:space="preserve"> uns Herr, </w:t>
      </w:r>
      <w:proofErr w:type="spellStart"/>
      <w:r>
        <w:t>behüt</w:t>
      </w:r>
      <w:proofErr w:type="spellEnd"/>
      <w:r>
        <w:t xml:space="preserve"> uns Herr,</w:t>
      </w:r>
      <w:r>
        <w:br/>
        <w:t xml:space="preserve">Für </w:t>
      </w:r>
      <w:proofErr w:type="spellStart"/>
      <w:r>
        <w:t>Irrthum</w:t>
      </w:r>
      <w:proofErr w:type="spellEnd"/>
      <w:r>
        <w:t xml:space="preserve"> und für falscher Lehr,</w:t>
      </w:r>
      <w:r>
        <w:br/>
        <w:t xml:space="preserve">Wehr und </w:t>
      </w:r>
      <w:proofErr w:type="spellStart"/>
      <w:r>
        <w:t>steur</w:t>
      </w:r>
      <w:proofErr w:type="spellEnd"/>
      <w:r>
        <w:t xml:space="preserve"> aller </w:t>
      </w:r>
      <w:proofErr w:type="spellStart"/>
      <w:r>
        <w:t>Gleißnerei</w:t>
      </w:r>
      <w:proofErr w:type="spellEnd"/>
      <w:r>
        <w:t>,</w:t>
      </w:r>
      <w:r>
        <w:br/>
        <w:t xml:space="preserve">Betrügerei und Tyrannei. </w:t>
      </w:r>
    </w:p>
    <w:p w14:paraId="0BF334A4" w14:textId="77777777" w:rsidR="005D31D6" w:rsidRDefault="005D31D6" w:rsidP="005D31D6">
      <w:pPr>
        <w:pStyle w:val="StandardWeb"/>
      </w:pPr>
      <w:r>
        <w:t xml:space="preserve">11. Dein </w:t>
      </w:r>
      <w:proofErr w:type="spellStart"/>
      <w:r>
        <w:t>heilger</w:t>
      </w:r>
      <w:proofErr w:type="spellEnd"/>
      <w:r>
        <w:t xml:space="preserve"> Geist, dein </w:t>
      </w:r>
      <w:proofErr w:type="spellStart"/>
      <w:r>
        <w:t>heilger</w:t>
      </w:r>
      <w:proofErr w:type="spellEnd"/>
      <w:r>
        <w:t xml:space="preserve"> Geist</w:t>
      </w:r>
      <w:r>
        <w:br/>
        <w:t xml:space="preserve">Allzeit uns </w:t>
      </w:r>
      <w:proofErr w:type="spellStart"/>
      <w:r>
        <w:t>helf</w:t>
      </w:r>
      <w:proofErr w:type="spellEnd"/>
      <w:r>
        <w:t xml:space="preserve"> und Beistand </w:t>
      </w:r>
      <w:proofErr w:type="spellStart"/>
      <w:r>
        <w:t>leist</w:t>
      </w:r>
      <w:proofErr w:type="spellEnd"/>
      <w:r>
        <w:t>,</w:t>
      </w:r>
      <w:r>
        <w:br/>
        <w:t>Auf dass wir nach dem Willen dein</w:t>
      </w:r>
      <w:r>
        <w:br/>
        <w:t xml:space="preserve">Leben und fromme Christen sein. </w:t>
      </w:r>
    </w:p>
    <w:p w14:paraId="0C372357" w14:textId="77777777" w:rsidR="005D31D6" w:rsidRDefault="005D31D6" w:rsidP="005D31D6">
      <w:pPr>
        <w:pStyle w:val="StandardWeb"/>
      </w:pPr>
      <w:r>
        <w:t>12. Für Krieg und Blut, für Krieg und Blut</w:t>
      </w:r>
      <w:r>
        <w:br/>
      </w:r>
      <w:proofErr w:type="spellStart"/>
      <w:r>
        <w:t>Behüt</w:t>
      </w:r>
      <w:proofErr w:type="spellEnd"/>
      <w:r>
        <w:t xml:space="preserve"> uns, o du höchstes Gut.</w:t>
      </w:r>
      <w:r>
        <w:br/>
        <w:t xml:space="preserve">Den lieben </w:t>
      </w:r>
      <w:proofErr w:type="spellStart"/>
      <w:r>
        <w:t>Kornbau</w:t>
      </w:r>
      <w:proofErr w:type="spellEnd"/>
      <w:r>
        <w:t xml:space="preserve"> uns </w:t>
      </w:r>
      <w:proofErr w:type="spellStart"/>
      <w:r>
        <w:t>bewahr</w:t>
      </w:r>
      <w:proofErr w:type="spellEnd"/>
      <w:r>
        <w:t>,</w:t>
      </w:r>
      <w:r>
        <w:br/>
        <w:t xml:space="preserve">Dass kein </w:t>
      </w:r>
      <w:proofErr w:type="spellStart"/>
      <w:r>
        <w:t>Teurung</w:t>
      </w:r>
      <w:proofErr w:type="spellEnd"/>
      <w:r>
        <w:t xml:space="preserve"> </w:t>
      </w:r>
      <w:proofErr w:type="spellStart"/>
      <w:r>
        <w:t>werd</w:t>
      </w:r>
      <w:proofErr w:type="spellEnd"/>
      <w:r>
        <w:t xml:space="preserve"> dieses Jahr. </w:t>
      </w:r>
    </w:p>
    <w:p w14:paraId="3A537714" w14:textId="77777777" w:rsidR="005D31D6" w:rsidRDefault="005D31D6" w:rsidP="005D31D6">
      <w:pPr>
        <w:pStyle w:val="StandardWeb"/>
      </w:pPr>
      <w:r>
        <w:t>13. Für Feuersnot, für Feuersnot</w:t>
      </w:r>
      <w:r>
        <w:br/>
        <w:t>Schütz unser Stadt, o lieber Gott.</w:t>
      </w:r>
      <w:r>
        <w:br/>
        <w:t>Auch pflanz in uns christliche Lieb,</w:t>
      </w:r>
      <w:r>
        <w:br/>
        <w:t xml:space="preserve">All unsre Schuld und </w:t>
      </w:r>
      <w:proofErr w:type="spellStart"/>
      <w:r>
        <w:t>Sünd</w:t>
      </w:r>
      <w:proofErr w:type="spellEnd"/>
      <w:r>
        <w:t xml:space="preserve"> vergib. </w:t>
      </w:r>
    </w:p>
    <w:p w14:paraId="2F0C1621" w14:textId="77777777" w:rsidR="005D31D6" w:rsidRDefault="005D31D6" w:rsidP="005D31D6">
      <w:pPr>
        <w:pStyle w:val="StandardWeb"/>
      </w:pPr>
      <w:r>
        <w:t>14. Auch unser Stadt, auch unser Stadt,</w:t>
      </w:r>
      <w:r>
        <w:br/>
        <w:t xml:space="preserve">Die ganze </w:t>
      </w:r>
      <w:proofErr w:type="spellStart"/>
      <w:r>
        <w:t>Gmein</w:t>
      </w:r>
      <w:proofErr w:type="spellEnd"/>
      <w:r>
        <w:t xml:space="preserve">, ein </w:t>
      </w:r>
      <w:proofErr w:type="spellStart"/>
      <w:r>
        <w:t>ehrbarn</w:t>
      </w:r>
      <w:proofErr w:type="spellEnd"/>
      <w:r>
        <w:t xml:space="preserve"> Rat,</w:t>
      </w:r>
      <w:r>
        <w:br/>
        <w:t xml:space="preserve">Die Kirch und </w:t>
      </w:r>
      <w:proofErr w:type="spellStart"/>
      <w:r>
        <w:t>Schul</w:t>
      </w:r>
      <w:proofErr w:type="spellEnd"/>
      <w:r>
        <w:t>, das Bergwerk fein,</w:t>
      </w:r>
      <w:r>
        <w:br/>
        <w:t xml:space="preserve">Lass dir, o Herr, befohlen sein. </w:t>
      </w:r>
    </w:p>
    <w:p w14:paraId="7DB9BDFC" w14:textId="77777777" w:rsidR="005D31D6" w:rsidRDefault="005D31D6" w:rsidP="005D31D6">
      <w:pPr>
        <w:pStyle w:val="StandardWeb"/>
      </w:pPr>
      <w:r>
        <w:t xml:space="preserve">15. Ein </w:t>
      </w:r>
      <w:proofErr w:type="spellStart"/>
      <w:r>
        <w:t>seligs</w:t>
      </w:r>
      <w:proofErr w:type="spellEnd"/>
      <w:r>
        <w:t xml:space="preserve"> End, ein </w:t>
      </w:r>
      <w:proofErr w:type="spellStart"/>
      <w:r>
        <w:t>seligs</w:t>
      </w:r>
      <w:proofErr w:type="spellEnd"/>
      <w:r>
        <w:t xml:space="preserve"> End,</w:t>
      </w:r>
      <w:r>
        <w:br/>
        <w:t xml:space="preserve">Gib uns, mit Gnad dich zu uns </w:t>
      </w:r>
      <w:proofErr w:type="spellStart"/>
      <w:r>
        <w:t>wend</w:t>
      </w:r>
      <w:proofErr w:type="spellEnd"/>
      <w:r>
        <w:t>,</w:t>
      </w:r>
      <w:r>
        <w:br/>
        <w:t>Und hilf uns in der letzten Not</w:t>
      </w:r>
      <w:r>
        <w:br/>
        <w:t xml:space="preserve">Durch dein Wunden und </w:t>
      </w:r>
      <w:proofErr w:type="spellStart"/>
      <w:r>
        <w:t>bittern</w:t>
      </w:r>
      <w:proofErr w:type="spellEnd"/>
      <w:r>
        <w:t xml:space="preserve"> Tod. </w:t>
      </w:r>
    </w:p>
    <w:p w14:paraId="59BA701F" w14:textId="77777777" w:rsidR="005D31D6" w:rsidRDefault="005D31D6" w:rsidP="005D31D6">
      <w:pPr>
        <w:pStyle w:val="StandardWeb"/>
      </w:pPr>
      <w:r>
        <w:t xml:space="preserve">16. </w:t>
      </w:r>
      <w:proofErr w:type="spellStart"/>
      <w:r>
        <w:t>Bewahr</w:t>
      </w:r>
      <w:proofErr w:type="spellEnd"/>
      <w:r>
        <w:t xml:space="preserve"> auch, Herr, </w:t>
      </w:r>
      <w:proofErr w:type="spellStart"/>
      <w:r>
        <w:t>bewahr</w:t>
      </w:r>
      <w:proofErr w:type="spellEnd"/>
      <w:r>
        <w:t xml:space="preserve"> auch Herr,</w:t>
      </w:r>
      <w:r>
        <w:br/>
        <w:t>Aller Jungfrauen Zucht und Ehr.</w:t>
      </w:r>
      <w:r>
        <w:br/>
      </w:r>
      <w:proofErr w:type="spellStart"/>
      <w:r>
        <w:t>Behüt</w:t>
      </w:r>
      <w:proofErr w:type="spellEnd"/>
      <w:r>
        <w:t xml:space="preserve"> ihr Kränzlein für Unfall,</w:t>
      </w:r>
      <w:r>
        <w:br/>
        <w:t xml:space="preserve">Wünscht euch der Herman allzumal. </w:t>
      </w:r>
    </w:p>
    <w:p w14:paraId="606C2D9A" w14:textId="77777777" w:rsidR="005D31D6" w:rsidRDefault="005D31D6" w:rsidP="005D31D6">
      <w:pPr>
        <w:pStyle w:val="StandardWeb"/>
      </w:pPr>
      <w:r>
        <w:t>Amen.</w:t>
      </w:r>
    </w:p>
    <w:p w14:paraId="4622B7B2" w14:textId="77777777" w:rsidR="005011CC" w:rsidRDefault="005011CC" w:rsidP="005011CC">
      <w:pPr>
        <w:pStyle w:val="berschrift1"/>
      </w:pPr>
      <w:r>
        <w:t>IN Gottes Namen fahren wir</w:t>
      </w:r>
    </w:p>
    <w:p w14:paraId="3CEE0BFE" w14:textId="77777777" w:rsidR="005011CC" w:rsidRPr="005011CC" w:rsidRDefault="005011CC" w:rsidP="005011CC">
      <w:pPr>
        <w:rPr>
          <w:b/>
        </w:rPr>
      </w:pPr>
      <w:r w:rsidRPr="005011CC">
        <w:rPr>
          <w:b/>
        </w:rPr>
        <w:t xml:space="preserve">Ein Geistlich Lied, Für Christliche </w:t>
      </w:r>
      <w:proofErr w:type="spellStart"/>
      <w:r w:rsidRPr="005011CC">
        <w:rPr>
          <w:b/>
        </w:rPr>
        <w:t>Wanderleut</w:t>
      </w:r>
      <w:proofErr w:type="spellEnd"/>
    </w:p>
    <w:p w14:paraId="134EF16F" w14:textId="77777777" w:rsidR="005011CC" w:rsidRDefault="005011CC" w:rsidP="005011CC">
      <w:pPr>
        <w:pStyle w:val="StandardWeb"/>
      </w:pPr>
      <w:r>
        <w:t>IN Gottes Namen fahren wir,</w:t>
      </w:r>
      <w:r>
        <w:br/>
        <w:t xml:space="preserve">sein </w:t>
      </w:r>
      <w:proofErr w:type="spellStart"/>
      <w:r>
        <w:t>heilger</w:t>
      </w:r>
      <w:proofErr w:type="spellEnd"/>
      <w:r>
        <w:t xml:space="preserve"> Engel geh uns für,</w:t>
      </w:r>
      <w:r>
        <w:br/>
        <w:t xml:space="preserve">Wie dem </w:t>
      </w:r>
      <w:proofErr w:type="spellStart"/>
      <w:r>
        <w:t>Volck</w:t>
      </w:r>
      <w:proofErr w:type="spellEnd"/>
      <w:r>
        <w:t xml:space="preserve"> in </w:t>
      </w:r>
      <w:proofErr w:type="spellStart"/>
      <w:r>
        <w:t>Egypten</w:t>
      </w:r>
      <w:proofErr w:type="spellEnd"/>
      <w:r>
        <w:t xml:space="preserve"> </w:t>
      </w:r>
      <w:proofErr w:type="spellStart"/>
      <w:r>
        <w:t>land</w:t>
      </w:r>
      <w:proofErr w:type="spellEnd"/>
      <w:r>
        <w:t>,</w:t>
      </w:r>
      <w:r>
        <w:br/>
        <w:t xml:space="preserve">das </w:t>
      </w:r>
      <w:proofErr w:type="spellStart"/>
      <w:r>
        <w:t>entgieng</w:t>
      </w:r>
      <w:proofErr w:type="spellEnd"/>
      <w:r>
        <w:t xml:space="preserve"> </w:t>
      </w:r>
      <w:proofErr w:type="spellStart"/>
      <w:r>
        <w:t>Pharaonis</w:t>
      </w:r>
      <w:proofErr w:type="spellEnd"/>
      <w:r>
        <w:t xml:space="preserve"> Hand!</w:t>
      </w:r>
      <w:r>
        <w:br/>
      </w:r>
      <w:proofErr w:type="spellStart"/>
      <w:r>
        <w:t>Kyrioleis</w:t>
      </w:r>
      <w:proofErr w:type="spellEnd"/>
      <w:r>
        <w:t>.</w:t>
      </w:r>
    </w:p>
    <w:p w14:paraId="5690E0DA" w14:textId="77777777" w:rsidR="005011CC" w:rsidRDefault="005011CC" w:rsidP="005011CC">
      <w:pPr>
        <w:pStyle w:val="StandardWeb"/>
      </w:pPr>
      <w:r>
        <w:t xml:space="preserve">HErr, du </w:t>
      </w:r>
      <w:proofErr w:type="spellStart"/>
      <w:r>
        <w:t>wölst</w:t>
      </w:r>
      <w:proofErr w:type="spellEnd"/>
      <w:r>
        <w:t xml:space="preserve"> unser </w:t>
      </w:r>
      <w:proofErr w:type="spellStart"/>
      <w:r>
        <w:t>Gleitzman</w:t>
      </w:r>
      <w:proofErr w:type="spellEnd"/>
      <w:r>
        <w:t xml:space="preserve"> sein</w:t>
      </w:r>
      <w:r>
        <w:br/>
        <w:t>und mit uns gehen aus und ein,</w:t>
      </w:r>
      <w:r>
        <w:br/>
        <w:t xml:space="preserve">Und zeigen alle steig und </w:t>
      </w:r>
      <w:proofErr w:type="spellStart"/>
      <w:r>
        <w:t>steg</w:t>
      </w:r>
      <w:proofErr w:type="spellEnd"/>
      <w:r>
        <w:t>,</w:t>
      </w:r>
      <w:r>
        <w:br/>
        <w:t xml:space="preserve">wehre dem </w:t>
      </w:r>
      <w:proofErr w:type="spellStart"/>
      <w:r>
        <w:t>unfal</w:t>
      </w:r>
      <w:proofErr w:type="spellEnd"/>
      <w:r>
        <w:t xml:space="preserve"> </w:t>
      </w:r>
      <w:proofErr w:type="spellStart"/>
      <w:r>
        <w:t>auff</w:t>
      </w:r>
      <w:proofErr w:type="spellEnd"/>
      <w:r>
        <w:t xml:space="preserve"> dem weg!</w:t>
      </w:r>
      <w:r>
        <w:br/>
      </w:r>
      <w:proofErr w:type="spellStart"/>
      <w:r>
        <w:t>Kyrioleis</w:t>
      </w:r>
      <w:proofErr w:type="spellEnd"/>
      <w:r>
        <w:t>.</w:t>
      </w:r>
    </w:p>
    <w:p w14:paraId="0F0EE783" w14:textId="77777777" w:rsidR="005011CC" w:rsidRDefault="005011CC" w:rsidP="005011CC">
      <w:pPr>
        <w:pStyle w:val="StandardWeb"/>
      </w:pPr>
      <w:r>
        <w:t xml:space="preserve">So wird kein Berg noch </w:t>
      </w:r>
      <w:proofErr w:type="spellStart"/>
      <w:r>
        <w:t>tieffer</w:t>
      </w:r>
      <w:proofErr w:type="spellEnd"/>
      <w:r>
        <w:t xml:space="preserve"> Thal,</w:t>
      </w:r>
      <w:r>
        <w:br/>
        <w:t xml:space="preserve">kein Wasser uns </w:t>
      </w:r>
      <w:proofErr w:type="spellStart"/>
      <w:r>
        <w:t>jrren</w:t>
      </w:r>
      <w:proofErr w:type="spellEnd"/>
      <w:r>
        <w:t xml:space="preserve"> </w:t>
      </w:r>
      <w:proofErr w:type="spellStart"/>
      <w:r>
        <w:t>uberall</w:t>
      </w:r>
      <w:proofErr w:type="spellEnd"/>
      <w:r>
        <w:t>,</w:t>
      </w:r>
      <w:r>
        <w:br/>
        <w:t xml:space="preserve">Frölich </w:t>
      </w:r>
      <w:proofErr w:type="spellStart"/>
      <w:r>
        <w:t>kom</w:t>
      </w:r>
      <w:proofErr w:type="spellEnd"/>
      <w:r>
        <w:t xml:space="preserve"> wir an unser </w:t>
      </w:r>
      <w:proofErr w:type="spellStart"/>
      <w:r>
        <w:t>ort</w:t>
      </w:r>
      <w:proofErr w:type="spellEnd"/>
      <w:r>
        <w:t>,</w:t>
      </w:r>
      <w:r>
        <w:br/>
        <w:t xml:space="preserve">wenn du uns </w:t>
      </w:r>
      <w:proofErr w:type="spellStart"/>
      <w:r>
        <w:t>gnedig</w:t>
      </w:r>
      <w:proofErr w:type="spellEnd"/>
      <w:r>
        <w:t xml:space="preserve"> </w:t>
      </w:r>
      <w:proofErr w:type="spellStart"/>
      <w:r>
        <w:t>hilffest</w:t>
      </w:r>
      <w:proofErr w:type="spellEnd"/>
      <w:r>
        <w:t xml:space="preserve"> fort.</w:t>
      </w:r>
      <w:r>
        <w:br/>
      </w:r>
      <w:proofErr w:type="spellStart"/>
      <w:r>
        <w:t>Kyrioleis</w:t>
      </w:r>
      <w:proofErr w:type="spellEnd"/>
      <w:r>
        <w:t>.</w:t>
      </w:r>
    </w:p>
    <w:p w14:paraId="49D437AC" w14:textId="77777777" w:rsidR="005011CC" w:rsidRDefault="005011CC" w:rsidP="005011CC">
      <w:pPr>
        <w:pStyle w:val="StandardWeb"/>
      </w:pPr>
      <w:r>
        <w:t>HErr Christ, du bist der rechte Weg</w:t>
      </w:r>
      <w:r>
        <w:br/>
        <w:t xml:space="preserve">zum </w:t>
      </w:r>
      <w:proofErr w:type="spellStart"/>
      <w:r>
        <w:t>Himel</w:t>
      </w:r>
      <w:proofErr w:type="spellEnd"/>
      <w:r>
        <w:t xml:space="preserve"> und der einige </w:t>
      </w:r>
      <w:proofErr w:type="spellStart"/>
      <w:r>
        <w:t>steg</w:t>
      </w:r>
      <w:proofErr w:type="spellEnd"/>
      <w:r>
        <w:t>;</w:t>
      </w:r>
      <w:r>
        <w:br/>
      </w:r>
      <w:proofErr w:type="spellStart"/>
      <w:r>
        <w:t>Hilff</w:t>
      </w:r>
      <w:proofErr w:type="spellEnd"/>
      <w:r>
        <w:t xml:space="preserve"> uns, Pilgram, ins </w:t>
      </w:r>
      <w:proofErr w:type="spellStart"/>
      <w:r>
        <w:t>Vaterlandt</w:t>
      </w:r>
      <w:proofErr w:type="spellEnd"/>
      <w:r>
        <w:t>,</w:t>
      </w:r>
      <w:r>
        <w:br/>
        <w:t xml:space="preserve">weil du dein </w:t>
      </w:r>
      <w:proofErr w:type="spellStart"/>
      <w:r>
        <w:t>blut</w:t>
      </w:r>
      <w:proofErr w:type="spellEnd"/>
      <w:r>
        <w:t xml:space="preserve"> hast dran gewandt!</w:t>
      </w:r>
      <w:r>
        <w:br/>
      </w:r>
      <w:proofErr w:type="spellStart"/>
      <w:r>
        <w:t>Kyrioleis</w:t>
      </w:r>
      <w:proofErr w:type="spellEnd"/>
      <w:r>
        <w:t>.</w:t>
      </w:r>
    </w:p>
    <w:p w14:paraId="068A4463" w14:textId="77777777" w:rsidR="005D31D6" w:rsidRDefault="005D31D6" w:rsidP="005D31D6">
      <w:pPr>
        <w:pStyle w:val="berschrift1"/>
      </w:pPr>
      <w:r>
        <w:t>Jesus zu seinen Jüngern sprach</w:t>
      </w:r>
    </w:p>
    <w:p w14:paraId="016E2D8F" w14:textId="77777777" w:rsidR="005D31D6" w:rsidRPr="005D31D6" w:rsidRDefault="005D31D6" w:rsidP="005D31D6">
      <w:pPr>
        <w:rPr>
          <w:b/>
        </w:rPr>
      </w:pPr>
      <w:r w:rsidRPr="005D31D6">
        <w:rPr>
          <w:b/>
        </w:rPr>
        <w:t xml:space="preserve">Von St. </w:t>
      </w:r>
      <w:proofErr w:type="spellStart"/>
      <w:r w:rsidRPr="005D31D6">
        <w:rPr>
          <w:b/>
        </w:rPr>
        <w:t>Laurentio</w:t>
      </w:r>
      <w:proofErr w:type="spellEnd"/>
      <w:r w:rsidRPr="005D31D6">
        <w:rPr>
          <w:b/>
        </w:rPr>
        <w:t>.</w:t>
      </w:r>
    </w:p>
    <w:p w14:paraId="7AD68523" w14:textId="77777777" w:rsidR="005D31D6" w:rsidRDefault="005D31D6" w:rsidP="005D31D6">
      <w:pPr>
        <w:pStyle w:val="StandardWeb"/>
      </w:pPr>
      <w:r>
        <w:rPr>
          <w:rStyle w:val="Hervorhebung"/>
          <w:rFonts w:eastAsiaTheme="majorEastAsia"/>
        </w:rPr>
        <w:t>Im Ton, wie man pflegt zu singen am St. Michaelistag von den lieben Engeln,</w:t>
      </w:r>
      <w:r>
        <w:rPr>
          <w:i/>
          <w:iCs/>
        </w:rPr>
        <w:br/>
      </w:r>
      <w:r>
        <w:rPr>
          <w:rStyle w:val="Hervorhebung"/>
          <w:rFonts w:eastAsiaTheme="majorEastAsia"/>
        </w:rPr>
        <w:t xml:space="preserve">oder: Kommt her zu mir, spricht Gottes Sohn. </w:t>
      </w:r>
    </w:p>
    <w:p w14:paraId="12BE86C8" w14:textId="77777777" w:rsidR="005D31D6" w:rsidRDefault="005D31D6" w:rsidP="005D31D6">
      <w:pPr>
        <w:pStyle w:val="StandardWeb"/>
      </w:pPr>
      <w:r>
        <w:t>Jesus zu seinen Jüngern sprach:</w:t>
      </w:r>
      <w:r>
        <w:br/>
        <w:t>So mir jemand will folgen nach,</w:t>
      </w:r>
      <w:r>
        <w:br/>
        <w:t>Sein Kreuz er auf sich fasse,</w:t>
      </w:r>
      <w:r>
        <w:br/>
        <w:t xml:space="preserve">Und folg mir nach </w:t>
      </w:r>
      <w:proofErr w:type="spellStart"/>
      <w:r>
        <w:t>geduldiglich</w:t>
      </w:r>
      <w:proofErr w:type="spellEnd"/>
      <w:r>
        <w:t>,</w:t>
      </w:r>
      <w:r>
        <w:br/>
        <w:t>Viel guter Tag erwäg er sich</w:t>
      </w:r>
      <w:r>
        <w:br/>
        <w:t>Und der Welt Freud verlasse.</w:t>
      </w:r>
    </w:p>
    <w:p w14:paraId="32455770" w14:textId="77777777" w:rsidR="005D31D6" w:rsidRDefault="005D31D6" w:rsidP="005D31D6">
      <w:pPr>
        <w:pStyle w:val="StandardWeb"/>
      </w:pPr>
      <w:r>
        <w:t>2. Vater, Mutter, Mann, Weib und Kind,</w:t>
      </w:r>
      <w:r>
        <w:br/>
        <w:t>Auch sein Leben schlag er in Wind,</w:t>
      </w:r>
      <w:r>
        <w:br/>
        <w:t>Und sich nur drein ergebe,</w:t>
      </w:r>
      <w:r>
        <w:br/>
        <w:t xml:space="preserve">Hie wird er </w:t>
      </w:r>
      <w:proofErr w:type="spellStart"/>
      <w:r>
        <w:t>han</w:t>
      </w:r>
      <w:proofErr w:type="spellEnd"/>
      <w:r>
        <w:t xml:space="preserve"> viel Angst und Not,</w:t>
      </w:r>
      <w:r>
        <w:br/>
        <w:t>Bis ihn auflöst der zeitlich Tod,</w:t>
      </w:r>
      <w:r>
        <w:br/>
        <w:t>Und er dort mit mir lebe.</w:t>
      </w:r>
    </w:p>
    <w:p w14:paraId="293820AE" w14:textId="77777777" w:rsidR="005D31D6" w:rsidRDefault="005D31D6" w:rsidP="005D31D6">
      <w:pPr>
        <w:pStyle w:val="StandardWeb"/>
      </w:pPr>
      <w:r>
        <w:t xml:space="preserve">3. Solche </w:t>
      </w:r>
      <w:proofErr w:type="spellStart"/>
      <w:r>
        <w:t>wusst</w:t>
      </w:r>
      <w:proofErr w:type="spellEnd"/>
      <w:r>
        <w:t xml:space="preserve"> der </w:t>
      </w:r>
      <w:proofErr w:type="spellStart"/>
      <w:r>
        <w:t>heilg</w:t>
      </w:r>
      <w:proofErr w:type="spellEnd"/>
      <w:r>
        <w:t xml:space="preserve"> St. Lorenz wohl,</w:t>
      </w:r>
      <w:r>
        <w:br/>
        <w:t xml:space="preserve">Ein Mann des </w:t>
      </w:r>
      <w:proofErr w:type="spellStart"/>
      <w:r>
        <w:t>heilgen</w:t>
      </w:r>
      <w:proofErr w:type="spellEnd"/>
      <w:r>
        <w:t xml:space="preserve"> Geistes voll,</w:t>
      </w:r>
      <w:r>
        <w:br/>
        <w:t>Und ein frommer Levite,</w:t>
      </w:r>
      <w:r>
        <w:br/>
        <w:t>Christum liebt er für alle Ding.</w:t>
      </w:r>
      <w:r>
        <w:br/>
        <w:t>Da sein Bischof in Kerker ging,</w:t>
      </w:r>
      <w:r>
        <w:br/>
        <w:t xml:space="preserve">Schrie er: Ach, nimm mich </w:t>
      </w:r>
      <w:proofErr w:type="spellStart"/>
      <w:r>
        <w:t>mite</w:t>
      </w:r>
      <w:proofErr w:type="spellEnd"/>
      <w:r>
        <w:t xml:space="preserve">. </w:t>
      </w:r>
    </w:p>
    <w:p w14:paraId="694A8781" w14:textId="77777777" w:rsidR="005D31D6" w:rsidRDefault="005D31D6" w:rsidP="005D31D6">
      <w:pPr>
        <w:pStyle w:val="StandardWeb"/>
      </w:pPr>
      <w:r>
        <w:t>4. St. Six sprach: Lorenz, lieber Sohn,</w:t>
      </w:r>
      <w:r>
        <w:br/>
        <w:t xml:space="preserve">Jetzt will ich dich hinter mir </w:t>
      </w:r>
      <w:proofErr w:type="spellStart"/>
      <w:r>
        <w:t>lan</w:t>
      </w:r>
      <w:proofErr w:type="spellEnd"/>
      <w:r>
        <w:t>,</w:t>
      </w:r>
      <w:r>
        <w:br/>
        <w:t>Die Schätz zuvor ausspende</w:t>
      </w:r>
      <w:r>
        <w:br/>
        <w:t>Der Kirchen, geh von Haus zu Haus,</w:t>
      </w:r>
      <w:r>
        <w:br/>
        <w:t>Teil sie den armen Christen aus.</w:t>
      </w:r>
      <w:r>
        <w:br/>
        <w:t xml:space="preserve">St. Lorenz tats </w:t>
      </w:r>
      <w:proofErr w:type="spellStart"/>
      <w:r>
        <w:t>behende</w:t>
      </w:r>
      <w:proofErr w:type="spellEnd"/>
      <w:r>
        <w:t xml:space="preserve">. </w:t>
      </w:r>
    </w:p>
    <w:p w14:paraId="6B3D46F6" w14:textId="2CDE66FC" w:rsidR="005D31D6" w:rsidRDefault="005D31D6" w:rsidP="005D31D6">
      <w:pPr>
        <w:pStyle w:val="StandardWeb"/>
      </w:pPr>
      <w:r>
        <w:t xml:space="preserve">5. Da </w:t>
      </w:r>
      <w:proofErr w:type="spellStart"/>
      <w:r>
        <w:t>ers</w:t>
      </w:r>
      <w:proofErr w:type="spellEnd"/>
      <w:r>
        <w:t xml:space="preserve"> mit Fleiß hat </w:t>
      </w:r>
      <w:proofErr w:type="spellStart"/>
      <w:r>
        <w:t>ausgericht</w:t>
      </w:r>
      <w:proofErr w:type="spellEnd"/>
      <w:r>
        <w:t>,</w:t>
      </w:r>
      <w:r>
        <w:br/>
        <w:t xml:space="preserve">Und man </w:t>
      </w:r>
      <w:proofErr w:type="spellStart"/>
      <w:r>
        <w:t>Sixtum</w:t>
      </w:r>
      <w:proofErr w:type="spellEnd"/>
      <w:r>
        <w:t xml:space="preserve"> führt für Gericht,</w:t>
      </w:r>
      <w:r>
        <w:br/>
        <w:t xml:space="preserve">St. Lorenz auf ihn </w:t>
      </w:r>
      <w:proofErr w:type="spellStart"/>
      <w:r>
        <w:t>schrire</w:t>
      </w:r>
      <w:proofErr w:type="spellEnd"/>
      <w:r w:rsidR="005751A9">
        <w:rPr>
          <w:rStyle w:val="Funotenzeichen"/>
        </w:rPr>
        <w:footnoteReference w:id="19"/>
      </w:r>
      <w:r>
        <w:t>:</w:t>
      </w:r>
      <w:r>
        <w:br/>
        <w:t>Nimm mich mit, lieber Vater mein,</w:t>
      </w:r>
      <w:r>
        <w:br/>
        <w:t>Die Schätz sehr wohl verwahret sein,</w:t>
      </w:r>
      <w:r>
        <w:br/>
        <w:t xml:space="preserve">Lass mich nur </w:t>
      </w:r>
      <w:proofErr w:type="spellStart"/>
      <w:r>
        <w:t>gehn</w:t>
      </w:r>
      <w:proofErr w:type="spellEnd"/>
      <w:r>
        <w:t xml:space="preserve"> mit </w:t>
      </w:r>
      <w:proofErr w:type="spellStart"/>
      <w:r>
        <w:t>dire</w:t>
      </w:r>
      <w:proofErr w:type="spellEnd"/>
      <w:r>
        <w:t xml:space="preserve">. </w:t>
      </w:r>
    </w:p>
    <w:p w14:paraId="28D8492C" w14:textId="77777777" w:rsidR="005D31D6" w:rsidRDefault="005D31D6" w:rsidP="005D31D6">
      <w:pPr>
        <w:pStyle w:val="StandardWeb"/>
      </w:pPr>
      <w:r>
        <w:t>6. Sobald er nur der Schätz gedacht,</w:t>
      </w:r>
      <w:r>
        <w:br/>
      </w:r>
      <w:proofErr w:type="spellStart"/>
      <w:r>
        <w:t>gfänglich</w:t>
      </w:r>
      <w:proofErr w:type="spellEnd"/>
      <w:r>
        <w:t xml:space="preserve"> man ihm zum Kaiser bracht,</w:t>
      </w:r>
      <w:r>
        <w:br/>
        <w:t>Mit Ernst er ihn befraget:</w:t>
      </w:r>
      <w:r>
        <w:br/>
        <w:t xml:space="preserve">Hast du die Schätz in deiner </w:t>
      </w:r>
      <w:proofErr w:type="spellStart"/>
      <w:r>
        <w:t>Gwalt</w:t>
      </w:r>
      <w:proofErr w:type="spellEnd"/>
      <w:r>
        <w:t>?</w:t>
      </w:r>
      <w:r>
        <w:br/>
        <w:t>Sag, wo sie sein, gib mit sie bald. r</w:t>
      </w:r>
      <w:r>
        <w:br/>
        <w:t xml:space="preserve">Darauf St. Lorenz saget: </w:t>
      </w:r>
    </w:p>
    <w:p w14:paraId="0C7BF5ED" w14:textId="77777777" w:rsidR="005D31D6" w:rsidRDefault="005D31D6" w:rsidP="005D31D6">
      <w:pPr>
        <w:pStyle w:val="StandardWeb"/>
      </w:pPr>
      <w:r>
        <w:t>7. Ja, so lass mir Frist nur zween Tag,</w:t>
      </w:r>
      <w:r>
        <w:br/>
        <w:t xml:space="preserve">Auf dass ich sie </w:t>
      </w:r>
      <w:proofErr w:type="spellStart"/>
      <w:r>
        <w:t>versammlen</w:t>
      </w:r>
      <w:proofErr w:type="spellEnd"/>
      <w:r>
        <w:t xml:space="preserve"> mag,</w:t>
      </w:r>
      <w:r>
        <w:br/>
        <w:t>Und sie zu dir herbringe.</w:t>
      </w:r>
      <w:r>
        <w:br/>
        <w:t xml:space="preserve">All </w:t>
      </w:r>
      <w:proofErr w:type="spellStart"/>
      <w:r>
        <w:t>blindn</w:t>
      </w:r>
      <w:proofErr w:type="spellEnd"/>
      <w:r>
        <w:t xml:space="preserve"> und tauben </w:t>
      </w:r>
      <w:proofErr w:type="spellStart"/>
      <w:r>
        <w:t>Krüppl</w:t>
      </w:r>
      <w:proofErr w:type="spellEnd"/>
      <w:r>
        <w:t xml:space="preserve"> er nahm,</w:t>
      </w:r>
      <w:r>
        <w:br/>
        <w:t xml:space="preserve">Mit Stummen, </w:t>
      </w:r>
      <w:proofErr w:type="spellStart"/>
      <w:r>
        <w:t>Höckrichten</w:t>
      </w:r>
      <w:proofErr w:type="spellEnd"/>
      <w:r>
        <w:t xml:space="preserve"> und Lahm</w:t>
      </w:r>
      <w:r>
        <w:br/>
        <w:t>Zum Kaiser er zuginge.</w:t>
      </w:r>
    </w:p>
    <w:p w14:paraId="0A964FE1" w14:textId="77777777" w:rsidR="005D31D6" w:rsidRDefault="005D31D6" w:rsidP="005D31D6">
      <w:pPr>
        <w:pStyle w:val="StandardWeb"/>
      </w:pPr>
      <w:r>
        <w:t>8. Und sprach: Das sind der Kirchen Schätz,</w:t>
      </w:r>
      <w:r>
        <w:br/>
        <w:t>Die nehmen zu und wachsen stets,</w:t>
      </w:r>
      <w:r>
        <w:br/>
        <w:t xml:space="preserve">Den hab </w:t>
      </w:r>
      <w:proofErr w:type="spellStart"/>
      <w:r>
        <w:t>ichs</w:t>
      </w:r>
      <w:proofErr w:type="spellEnd"/>
      <w:r>
        <w:t xml:space="preserve"> als gegeben.</w:t>
      </w:r>
      <w:r>
        <w:br/>
        <w:t>Wer solchen reicht sein milde Hand,</w:t>
      </w:r>
      <w:r>
        <w:br/>
        <w:t>Den wird Christus im Vaterland</w:t>
      </w:r>
      <w:r>
        <w:br/>
        <w:t xml:space="preserve">Rühmen im ewigen Leben. </w:t>
      </w:r>
    </w:p>
    <w:p w14:paraId="438328DB" w14:textId="77777777" w:rsidR="005D31D6" w:rsidRDefault="005D31D6" w:rsidP="005D31D6">
      <w:pPr>
        <w:pStyle w:val="StandardWeb"/>
      </w:pPr>
      <w:r>
        <w:t>9. Decius gar für Zorn entbrannt</w:t>
      </w:r>
      <w:r>
        <w:br/>
        <w:t xml:space="preserve">Und flugs hin nach dem Henker </w:t>
      </w:r>
      <w:proofErr w:type="spellStart"/>
      <w:r>
        <w:t>sandt</w:t>
      </w:r>
      <w:proofErr w:type="spellEnd"/>
      <w:r>
        <w:t>,</w:t>
      </w:r>
      <w:r>
        <w:br/>
        <w:t>Ließ ihn martern gar sehre,</w:t>
      </w:r>
      <w:r>
        <w:br/>
        <w:t>Er sollt die Götter beten an,</w:t>
      </w:r>
      <w:r>
        <w:br/>
        <w:t xml:space="preserve">St. Lorenz sprach: Das </w:t>
      </w:r>
      <w:proofErr w:type="spellStart"/>
      <w:r>
        <w:t>werd</w:t>
      </w:r>
      <w:proofErr w:type="spellEnd"/>
      <w:r>
        <w:t xml:space="preserve"> ich </w:t>
      </w:r>
      <w:proofErr w:type="spellStart"/>
      <w:r>
        <w:t>lan</w:t>
      </w:r>
      <w:proofErr w:type="spellEnd"/>
      <w:r>
        <w:t>,</w:t>
      </w:r>
      <w:r>
        <w:br/>
        <w:t xml:space="preserve">Christo gebührt all Ehre. </w:t>
      </w:r>
    </w:p>
    <w:p w14:paraId="19C3234A" w14:textId="77777777" w:rsidR="005D31D6" w:rsidRDefault="005D31D6" w:rsidP="005D31D6">
      <w:pPr>
        <w:pStyle w:val="StandardWeb"/>
      </w:pPr>
      <w:r>
        <w:t>10. Dein Götter sind nur Holz und Stein,</w:t>
      </w:r>
      <w:r>
        <w:br/>
        <w:t xml:space="preserve">Mein Christum </w:t>
      </w:r>
      <w:proofErr w:type="spellStart"/>
      <w:r>
        <w:t>bet</w:t>
      </w:r>
      <w:proofErr w:type="spellEnd"/>
      <w:r>
        <w:t xml:space="preserve"> ich an allein,</w:t>
      </w:r>
      <w:r>
        <w:br/>
        <w:t>Der Alles hat erschaffen;</w:t>
      </w:r>
      <w:r>
        <w:br/>
        <w:t>Er ist allein der lebend Gott,</w:t>
      </w:r>
      <w:r>
        <w:br/>
        <w:t>Dein Götzen sind blind, taub und tot,</w:t>
      </w:r>
      <w:r>
        <w:br/>
        <w:t>Verführer sein dein Pfaffen.</w:t>
      </w:r>
    </w:p>
    <w:p w14:paraId="6E2D9D87" w14:textId="77777777" w:rsidR="005D31D6" w:rsidRDefault="005D31D6" w:rsidP="005D31D6">
      <w:pPr>
        <w:pStyle w:val="StandardWeb"/>
      </w:pPr>
      <w:r>
        <w:t>11. Zum Kohlfeuer ging er getrost,</w:t>
      </w:r>
      <w:r>
        <w:br/>
        <w:t xml:space="preserve">Da </w:t>
      </w:r>
      <w:proofErr w:type="spellStart"/>
      <w:r>
        <w:t>wurd</w:t>
      </w:r>
      <w:proofErr w:type="spellEnd"/>
      <w:r>
        <w:t xml:space="preserve"> er auf ein eisern Rost</w:t>
      </w:r>
      <w:r>
        <w:br/>
        <w:t>Gebunden und gebraten.</w:t>
      </w:r>
      <w:r>
        <w:br/>
        <w:t>Er sprach: Kaiser, ein kleine Zeit</w:t>
      </w:r>
      <w:r>
        <w:br/>
        <w:t>Brat ich, du wirst in Ewigkeit</w:t>
      </w:r>
      <w:r>
        <w:br/>
        <w:t xml:space="preserve">Brennen, und die </w:t>
      </w:r>
      <w:proofErr w:type="spellStart"/>
      <w:r>
        <w:t>dirs</w:t>
      </w:r>
      <w:proofErr w:type="spellEnd"/>
      <w:r>
        <w:t xml:space="preserve"> raten.</w:t>
      </w:r>
    </w:p>
    <w:p w14:paraId="67014777" w14:textId="77777777" w:rsidR="005D31D6" w:rsidRDefault="005D31D6" w:rsidP="005D31D6">
      <w:pPr>
        <w:pStyle w:val="StandardWeb"/>
      </w:pPr>
      <w:r>
        <w:t>12. Und sprach: Komm her, Kaiser, und friss.</w:t>
      </w:r>
      <w:r>
        <w:br/>
        <w:t>Mein halber Leib gebraten ist,</w:t>
      </w:r>
      <w:r>
        <w:br/>
        <w:t>Lass mich einmal umkehren.</w:t>
      </w:r>
      <w:r>
        <w:br/>
        <w:t>Das halbe Teil lass kochen dir,</w:t>
      </w:r>
      <w:r>
        <w:br/>
        <w:t xml:space="preserve">Und kühl dein </w:t>
      </w:r>
      <w:proofErr w:type="spellStart"/>
      <w:r>
        <w:t>Mütlein</w:t>
      </w:r>
      <w:proofErr w:type="spellEnd"/>
      <w:r>
        <w:t xml:space="preserve"> wohl mit mir,</w:t>
      </w:r>
      <w:r>
        <w:br/>
        <w:t xml:space="preserve">Gott wird dir kürzlich wehren. </w:t>
      </w:r>
    </w:p>
    <w:p w14:paraId="371F9126" w14:textId="77777777" w:rsidR="005D31D6" w:rsidRDefault="005D31D6" w:rsidP="005D31D6">
      <w:pPr>
        <w:pStyle w:val="StandardWeb"/>
      </w:pPr>
      <w:r>
        <w:t xml:space="preserve">13. Der Kaiser </w:t>
      </w:r>
      <w:proofErr w:type="spellStart"/>
      <w:r>
        <w:t>wurd</w:t>
      </w:r>
      <w:proofErr w:type="spellEnd"/>
      <w:r>
        <w:t xml:space="preserve"> drüber schamrot;</w:t>
      </w:r>
      <w:r>
        <w:br/>
        <w:t>Danach St. Lorenz schrie zu Gott,</w:t>
      </w:r>
      <w:r>
        <w:br/>
        <w:t>Und danket ihm von Herzen,</w:t>
      </w:r>
      <w:r>
        <w:br/>
        <w:t>Dass er ihn durch seins Geistes Kraft</w:t>
      </w:r>
      <w:r>
        <w:br/>
        <w:t>Gestärkt und würdig hat gemacht,</w:t>
      </w:r>
      <w:r>
        <w:br/>
        <w:t xml:space="preserve">Zu leiden seine Schmerzen. </w:t>
      </w:r>
    </w:p>
    <w:p w14:paraId="51102E61" w14:textId="77777777" w:rsidR="005D31D6" w:rsidRDefault="005D31D6" w:rsidP="005D31D6">
      <w:pPr>
        <w:pStyle w:val="StandardWeb"/>
      </w:pPr>
      <w:r>
        <w:t xml:space="preserve">14. Christo befahl er in sein </w:t>
      </w:r>
      <w:proofErr w:type="spellStart"/>
      <w:r>
        <w:t>Händ</w:t>
      </w:r>
      <w:proofErr w:type="spellEnd"/>
      <w:r>
        <w:br/>
        <w:t xml:space="preserve">Sein Geist und nahm ein </w:t>
      </w:r>
      <w:proofErr w:type="spellStart"/>
      <w:r>
        <w:t>seligs</w:t>
      </w:r>
      <w:proofErr w:type="spellEnd"/>
      <w:r>
        <w:t xml:space="preserve"> End,</w:t>
      </w:r>
      <w:r>
        <w:br/>
        <w:t>Beschloss also sein Leben;</w:t>
      </w:r>
      <w:r>
        <w:br/>
        <w:t xml:space="preserve">Gar viel ein </w:t>
      </w:r>
      <w:proofErr w:type="spellStart"/>
      <w:r>
        <w:t>Bessers</w:t>
      </w:r>
      <w:proofErr w:type="spellEnd"/>
      <w:r>
        <w:t xml:space="preserve"> hat ihm dort</w:t>
      </w:r>
      <w:r>
        <w:br/>
        <w:t xml:space="preserve">Der Herr Christ laut </w:t>
      </w:r>
      <w:proofErr w:type="spellStart"/>
      <w:r>
        <w:t>seim</w:t>
      </w:r>
      <w:proofErr w:type="spellEnd"/>
      <w:r>
        <w:t xml:space="preserve"> göttlich Wort</w:t>
      </w:r>
      <w:r>
        <w:br/>
        <w:t xml:space="preserve">Davor im Himmel geben. </w:t>
      </w:r>
    </w:p>
    <w:p w14:paraId="74D01554" w14:textId="77777777" w:rsidR="005D31D6" w:rsidRDefault="005D31D6" w:rsidP="005D31D6">
      <w:pPr>
        <w:pStyle w:val="StandardWeb"/>
      </w:pPr>
      <w:r>
        <w:t xml:space="preserve">15. O wie ein </w:t>
      </w:r>
      <w:proofErr w:type="spellStart"/>
      <w:r>
        <w:t>herrlichs</w:t>
      </w:r>
      <w:proofErr w:type="spellEnd"/>
      <w:r>
        <w:t xml:space="preserve"> </w:t>
      </w:r>
      <w:proofErr w:type="spellStart"/>
      <w:r>
        <w:t>Ansehn</w:t>
      </w:r>
      <w:proofErr w:type="spellEnd"/>
      <w:r>
        <w:t xml:space="preserve"> hat</w:t>
      </w:r>
      <w:r>
        <w:br/>
        <w:t>Für Gott der Auserwählten Tod,</w:t>
      </w:r>
      <w:r>
        <w:br/>
        <w:t>Die bei Christo fest stehen,</w:t>
      </w:r>
      <w:r>
        <w:br/>
        <w:t xml:space="preserve">Und um </w:t>
      </w:r>
      <w:proofErr w:type="spellStart"/>
      <w:r>
        <w:t>seintwillen</w:t>
      </w:r>
      <w:proofErr w:type="spellEnd"/>
      <w:r>
        <w:t xml:space="preserve"> Leib und Gut</w:t>
      </w:r>
      <w:r>
        <w:br/>
        <w:t>Wagen und vergießen ihr Blut,</w:t>
      </w:r>
      <w:r>
        <w:br/>
        <w:t xml:space="preserve">Vom Tod ins Leben sie gehen. </w:t>
      </w:r>
    </w:p>
    <w:p w14:paraId="6DCF2C67" w14:textId="77777777" w:rsidR="005D31D6" w:rsidRDefault="005D31D6" w:rsidP="005D31D6">
      <w:pPr>
        <w:pStyle w:val="StandardWeb"/>
      </w:pPr>
      <w:r>
        <w:t>Amen.</w:t>
      </w:r>
    </w:p>
    <w:p w14:paraId="281D9C35" w14:textId="77777777" w:rsidR="005D31D6" w:rsidRDefault="005D31D6" w:rsidP="005D31D6">
      <w:pPr>
        <w:pStyle w:val="berschrift1"/>
      </w:pPr>
      <w:r>
        <w:t>Kommt mit uns, lieben Kinderlein</w:t>
      </w:r>
    </w:p>
    <w:p w14:paraId="12FE61D1" w14:textId="77777777" w:rsidR="005D31D6" w:rsidRPr="005D31D6" w:rsidRDefault="005D31D6" w:rsidP="005D31D6">
      <w:pPr>
        <w:rPr>
          <w:b/>
        </w:rPr>
      </w:pPr>
      <w:r w:rsidRPr="005D31D6">
        <w:rPr>
          <w:b/>
        </w:rPr>
        <w:t xml:space="preserve">Ein Gesang, wenn man am Tage </w:t>
      </w:r>
      <w:proofErr w:type="spellStart"/>
      <w:r w:rsidRPr="005D31D6">
        <w:rPr>
          <w:b/>
        </w:rPr>
        <w:t>Gregorii</w:t>
      </w:r>
      <w:proofErr w:type="spellEnd"/>
      <w:r w:rsidRPr="005D31D6">
        <w:rPr>
          <w:b/>
        </w:rPr>
        <w:t xml:space="preserve"> die jungen Schüler in die </w:t>
      </w:r>
      <w:proofErr w:type="spellStart"/>
      <w:r w:rsidRPr="005D31D6">
        <w:rPr>
          <w:b/>
        </w:rPr>
        <w:t>Schul</w:t>
      </w:r>
      <w:proofErr w:type="spellEnd"/>
      <w:r w:rsidRPr="005D31D6">
        <w:rPr>
          <w:b/>
        </w:rPr>
        <w:t xml:space="preserve"> zu holen pflegte.</w:t>
      </w:r>
    </w:p>
    <w:p w14:paraId="43FB4A1F" w14:textId="77777777" w:rsidR="005D31D6" w:rsidRDefault="005D31D6" w:rsidP="005D31D6">
      <w:pPr>
        <w:pStyle w:val="StandardWeb"/>
      </w:pPr>
      <w:r>
        <w:t>Kommt mit uns, lieben Kinderlein,</w:t>
      </w:r>
      <w:r>
        <w:br/>
      </w:r>
      <w:proofErr w:type="spellStart"/>
      <w:r>
        <w:t>Werd</w:t>
      </w:r>
      <w:proofErr w:type="spellEnd"/>
      <w:r>
        <w:t xml:space="preserve"> gottselige Schülerlein.</w:t>
      </w:r>
      <w:r>
        <w:br/>
        <w:t xml:space="preserve">In unser </w:t>
      </w:r>
      <w:proofErr w:type="spellStart"/>
      <w:r>
        <w:t>Schul</w:t>
      </w:r>
      <w:proofErr w:type="spellEnd"/>
      <w:r>
        <w:t xml:space="preserve"> </w:t>
      </w:r>
      <w:proofErr w:type="spellStart"/>
      <w:r>
        <w:t>wolln</w:t>
      </w:r>
      <w:proofErr w:type="spellEnd"/>
      <w:r>
        <w:t xml:space="preserve"> wir euch </w:t>
      </w:r>
      <w:proofErr w:type="spellStart"/>
      <w:r>
        <w:t>führn</w:t>
      </w:r>
      <w:proofErr w:type="spellEnd"/>
      <w:r>
        <w:t>,</w:t>
      </w:r>
      <w:r>
        <w:br/>
        <w:t xml:space="preserve">Gotts Wort sollt ihr darin </w:t>
      </w:r>
      <w:proofErr w:type="spellStart"/>
      <w:r>
        <w:t>studiern</w:t>
      </w:r>
      <w:proofErr w:type="spellEnd"/>
      <w:r>
        <w:t xml:space="preserve">; </w:t>
      </w:r>
    </w:p>
    <w:p w14:paraId="1A574DC6" w14:textId="77777777" w:rsidR="005D31D6" w:rsidRDefault="005D31D6" w:rsidP="005D31D6">
      <w:pPr>
        <w:pStyle w:val="StandardWeb"/>
      </w:pPr>
      <w:r>
        <w:t>2. Wie ihr zu Christo kommen sollt,</w:t>
      </w:r>
      <w:r>
        <w:br/>
        <w:t xml:space="preserve">Den ihr habt in der </w:t>
      </w:r>
      <w:proofErr w:type="spellStart"/>
      <w:r>
        <w:t>Tauf</w:t>
      </w:r>
      <w:proofErr w:type="spellEnd"/>
      <w:r>
        <w:t xml:space="preserve"> geholt.</w:t>
      </w:r>
      <w:r>
        <w:br/>
        <w:t>Lernen sollt ihr in euer Jugend</w:t>
      </w:r>
      <w:r>
        <w:br/>
      </w:r>
      <w:proofErr w:type="spellStart"/>
      <w:r>
        <w:t>Gottsfurcht</w:t>
      </w:r>
      <w:proofErr w:type="spellEnd"/>
      <w:r>
        <w:t xml:space="preserve">, gut </w:t>
      </w:r>
      <w:proofErr w:type="spellStart"/>
      <w:r>
        <w:t>Künst</w:t>
      </w:r>
      <w:proofErr w:type="spellEnd"/>
      <w:r>
        <w:t xml:space="preserve">, Zucht, Ehr und Tugend. </w:t>
      </w:r>
    </w:p>
    <w:p w14:paraId="224F557C" w14:textId="77777777" w:rsidR="005D31D6" w:rsidRDefault="005D31D6" w:rsidP="005D31D6">
      <w:pPr>
        <w:pStyle w:val="StandardWeb"/>
      </w:pPr>
      <w:r>
        <w:t xml:space="preserve">3. </w:t>
      </w:r>
      <w:proofErr w:type="spellStart"/>
      <w:r>
        <w:t>Eur</w:t>
      </w:r>
      <w:proofErr w:type="spellEnd"/>
      <w:r>
        <w:t xml:space="preserve"> Jugend ist Gott angenehm,</w:t>
      </w:r>
      <w:r>
        <w:br/>
        <w:t xml:space="preserve">Denn zum </w:t>
      </w:r>
      <w:proofErr w:type="spellStart"/>
      <w:r>
        <w:t>studiern</w:t>
      </w:r>
      <w:proofErr w:type="spellEnd"/>
      <w:r>
        <w:t xml:space="preserve"> ist sie bequem,</w:t>
      </w:r>
      <w:r>
        <w:br/>
        <w:t>Und was man euch jetzt bildet ein,</w:t>
      </w:r>
      <w:r>
        <w:br/>
        <w:t xml:space="preserve">Das lernt ihr und behalt es fein. </w:t>
      </w:r>
    </w:p>
    <w:p w14:paraId="588F447F" w14:textId="77777777" w:rsidR="005D31D6" w:rsidRDefault="005D31D6" w:rsidP="005D31D6">
      <w:pPr>
        <w:pStyle w:val="StandardWeb"/>
      </w:pPr>
      <w:r>
        <w:t>4. Christus will durch der Säugling Mund</w:t>
      </w:r>
      <w:r>
        <w:br/>
      </w:r>
      <w:proofErr w:type="spellStart"/>
      <w:r>
        <w:t>Gepreiset</w:t>
      </w:r>
      <w:proofErr w:type="spellEnd"/>
      <w:r>
        <w:t xml:space="preserve"> sein zu aller </w:t>
      </w:r>
      <w:proofErr w:type="spellStart"/>
      <w:r>
        <w:t>Stund</w:t>
      </w:r>
      <w:proofErr w:type="spellEnd"/>
      <w:r>
        <w:t>,</w:t>
      </w:r>
      <w:r>
        <w:br/>
        <w:t xml:space="preserve">Und dass sie in der ersten </w:t>
      </w:r>
      <w:proofErr w:type="spellStart"/>
      <w:r>
        <w:t>Blüt</w:t>
      </w:r>
      <w:proofErr w:type="spellEnd"/>
      <w:r>
        <w:br/>
        <w:t xml:space="preserve">Erkennen lern sein Gnad und </w:t>
      </w:r>
      <w:proofErr w:type="spellStart"/>
      <w:r>
        <w:t>Güt</w:t>
      </w:r>
      <w:proofErr w:type="spellEnd"/>
      <w:r>
        <w:t xml:space="preserve">. </w:t>
      </w:r>
    </w:p>
    <w:p w14:paraId="0B439CCC" w14:textId="77777777" w:rsidR="005D31D6" w:rsidRDefault="005D31D6" w:rsidP="005D31D6">
      <w:pPr>
        <w:pStyle w:val="StandardWeb"/>
      </w:pPr>
      <w:r>
        <w:t>5. Herzlich lieb ihm die Kinder sind,</w:t>
      </w:r>
      <w:r>
        <w:br/>
        <w:t>Denn er auch war ein kleines Kind.</w:t>
      </w:r>
      <w:r>
        <w:br/>
        <w:t>Drum befiehlt er sein Engelein,</w:t>
      </w:r>
      <w:r>
        <w:br/>
        <w:t xml:space="preserve">Dass sie müssen ihr Wächter sein. </w:t>
      </w:r>
    </w:p>
    <w:p w14:paraId="3BE2FDB9" w14:textId="77777777" w:rsidR="005D31D6" w:rsidRDefault="005D31D6" w:rsidP="005D31D6">
      <w:pPr>
        <w:pStyle w:val="StandardWeb"/>
      </w:pPr>
      <w:r>
        <w:t xml:space="preserve">6. Er gibt Schulmeister, die sie </w:t>
      </w:r>
      <w:proofErr w:type="spellStart"/>
      <w:r>
        <w:t>lehrn</w:t>
      </w:r>
      <w:proofErr w:type="spellEnd"/>
      <w:r>
        <w:t>,</w:t>
      </w:r>
      <w:r>
        <w:br/>
        <w:t xml:space="preserve">Eltern und Freund, die sie </w:t>
      </w:r>
      <w:proofErr w:type="spellStart"/>
      <w:r>
        <w:t>ernährn</w:t>
      </w:r>
      <w:proofErr w:type="spellEnd"/>
      <w:r>
        <w:t>,</w:t>
      </w:r>
      <w:r>
        <w:br/>
        <w:t>Und heißt die liebe Obrigkeit</w:t>
      </w:r>
      <w:r>
        <w:br/>
        <w:t xml:space="preserve">Sie beschützen für allem Leid. </w:t>
      </w:r>
    </w:p>
    <w:p w14:paraId="0E2C8437" w14:textId="77777777" w:rsidR="005D31D6" w:rsidRDefault="005D31D6" w:rsidP="005D31D6">
      <w:pPr>
        <w:pStyle w:val="StandardWeb"/>
      </w:pPr>
      <w:r>
        <w:t>7. Durch uns lässt er jetzt fordern euch,</w:t>
      </w:r>
      <w:r>
        <w:br/>
        <w:t xml:space="preserve">Gleichwie er selbst ruft zu </w:t>
      </w:r>
      <w:proofErr w:type="spellStart"/>
      <w:r>
        <w:t>seim</w:t>
      </w:r>
      <w:proofErr w:type="spellEnd"/>
      <w:r>
        <w:t xml:space="preserve"> Reich</w:t>
      </w:r>
      <w:r>
        <w:br/>
        <w:t xml:space="preserve">Sein </w:t>
      </w:r>
      <w:proofErr w:type="spellStart"/>
      <w:r>
        <w:t>Jüngr</w:t>
      </w:r>
      <w:proofErr w:type="spellEnd"/>
      <w:r>
        <w:t xml:space="preserve"> und führt sie in die </w:t>
      </w:r>
      <w:proofErr w:type="spellStart"/>
      <w:r>
        <w:t>Schul</w:t>
      </w:r>
      <w:proofErr w:type="spellEnd"/>
      <w:r>
        <w:t>,</w:t>
      </w:r>
      <w:r>
        <w:br/>
        <w:t xml:space="preserve">Befahl ihn Wort und Predigtstuhl. </w:t>
      </w:r>
    </w:p>
    <w:p w14:paraId="5CD8FBEF" w14:textId="77777777" w:rsidR="005D31D6" w:rsidRDefault="005D31D6" w:rsidP="005D31D6">
      <w:pPr>
        <w:pStyle w:val="StandardWeb"/>
      </w:pPr>
      <w:r>
        <w:t xml:space="preserve">8. Der </w:t>
      </w:r>
      <w:proofErr w:type="spellStart"/>
      <w:r>
        <w:t>heilge</w:t>
      </w:r>
      <w:proofErr w:type="spellEnd"/>
      <w:r>
        <w:t xml:space="preserve"> Prophet Samuel</w:t>
      </w:r>
      <w:r>
        <w:br/>
        <w:t>Und groß Regent in Israel</w:t>
      </w:r>
      <w:r>
        <w:br/>
        <w:t xml:space="preserve">Von seiner Mutter auch so </w:t>
      </w:r>
      <w:proofErr w:type="spellStart"/>
      <w:r>
        <w:t>wurd</w:t>
      </w:r>
      <w:proofErr w:type="spellEnd"/>
      <w:r>
        <w:br/>
        <w:t xml:space="preserve">Zum Eli in die </w:t>
      </w:r>
      <w:proofErr w:type="spellStart"/>
      <w:r>
        <w:t>Schul</w:t>
      </w:r>
      <w:proofErr w:type="spellEnd"/>
      <w:r>
        <w:t xml:space="preserve"> geführt. </w:t>
      </w:r>
    </w:p>
    <w:p w14:paraId="0B45E462" w14:textId="77777777" w:rsidR="005D31D6" w:rsidRDefault="005D31D6" w:rsidP="005D31D6">
      <w:pPr>
        <w:pStyle w:val="StandardWeb"/>
      </w:pPr>
      <w:r>
        <w:t xml:space="preserve">9. Wer in Christus </w:t>
      </w:r>
      <w:proofErr w:type="spellStart"/>
      <w:r>
        <w:t>Schul</w:t>
      </w:r>
      <w:proofErr w:type="spellEnd"/>
      <w:r>
        <w:t xml:space="preserve"> kommen will,</w:t>
      </w:r>
      <w:r>
        <w:br/>
        <w:t xml:space="preserve">Der </w:t>
      </w:r>
      <w:proofErr w:type="spellStart"/>
      <w:r>
        <w:t>geb</w:t>
      </w:r>
      <w:proofErr w:type="spellEnd"/>
      <w:r>
        <w:t xml:space="preserve"> sich drein, dass er leid viel,</w:t>
      </w:r>
      <w:r>
        <w:br/>
        <w:t>Und in ein sauren Apfel beiß,</w:t>
      </w:r>
      <w:r>
        <w:br/>
        <w:t xml:space="preserve">Undank </w:t>
      </w:r>
      <w:proofErr w:type="spellStart"/>
      <w:r>
        <w:t>einnehm</w:t>
      </w:r>
      <w:proofErr w:type="spellEnd"/>
      <w:r>
        <w:t xml:space="preserve"> für Müh und Fleiß.</w:t>
      </w:r>
    </w:p>
    <w:p w14:paraId="13572DF0" w14:textId="77777777" w:rsidR="005D31D6" w:rsidRDefault="005D31D6" w:rsidP="005D31D6">
      <w:pPr>
        <w:pStyle w:val="StandardWeb"/>
      </w:pPr>
      <w:r>
        <w:t xml:space="preserve">10. Ob ihr das bittere </w:t>
      </w:r>
      <w:proofErr w:type="spellStart"/>
      <w:r>
        <w:t>Kräutelein</w:t>
      </w:r>
      <w:proofErr w:type="spellEnd"/>
      <w:r>
        <w:br/>
        <w:t>Müsst mit Elisa Schülerlein</w:t>
      </w:r>
      <w:r>
        <w:br/>
        <w:t>Kosten, so macht doch Christus süß</w:t>
      </w:r>
      <w:r>
        <w:br/>
        <w:t xml:space="preserve">Durchs Wort und Geist all </w:t>
      </w:r>
      <w:proofErr w:type="spellStart"/>
      <w:r>
        <w:t>saur</w:t>
      </w:r>
      <w:proofErr w:type="spellEnd"/>
      <w:r>
        <w:t xml:space="preserve"> </w:t>
      </w:r>
      <w:proofErr w:type="spellStart"/>
      <w:r>
        <w:t>Gemüs</w:t>
      </w:r>
      <w:proofErr w:type="spellEnd"/>
      <w:r>
        <w:t xml:space="preserve">. </w:t>
      </w:r>
    </w:p>
    <w:p w14:paraId="128A1BB8" w14:textId="77777777" w:rsidR="005D31D6" w:rsidRDefault="005D31D6" w:rsidP="005D31D6">
      <w:pPr>
        <w:pStyle w:val="StandardWeb"/>
      </w:pPr>
      <w:r>
        <w:t>11. Denn er verheißt euch großen Lohn,</w:t>
      </w:r>
      <w:r>
        <w:br/>
        <w:t xml:space="preserve">Im Himmel ein unverwelkte </w:t>
      </w:r>
      <w:proofErr w:type="spellStart"/>
      <w:r>
        <w:t>Kron</w:t>
      </w:r>
      <w:proofErr w:type="spellEnd"/>
      <w:r>
        <w:t>,</w:t>
      </w:r>
      <w:r>
        <w:br/>
        <w:t>Bei ihm und seinen Engelein</w:t>
      </w:r>
      <w:r>
        <w:br/>
        <w:t>Sollt ihr himmlische Kaiser sein.</w:t>
      </w:r>
    </w:p>
    <w:p w14:paraId="575618EA" w14:textId="77777777" w:rsidR="005D31D6" w:rsidRDefault="005D31D6" w:rsidP="005D31D6">
      <w:pPr>
        <w:pStyle w:val="StandardWeb"/>
      </w:pPr>
      <w:r>
        <w:t xml:space="preserve">12. Durch sein Geist will er gute </w:t>
      </w:r>
      <w:proofErr w:type="spellStart"/>
      <w:r>
        <w:t>Künst</w:t>
      </w:r>
      <w:proofErr w:type="spellEnd"/>
      <w:r>
        <w:br/>
        <w:t>Aus Gnad euch mitteilen umsonst,</w:t>
      </w:r>
      <w:r>
        <w:br/>
      </w:r>
      <w:proofErr w:type="spellStart"/>
      <w:r>
        <w:t>Werd</w:t>
      </w:r>
      <w:proofErr w:type="spellEnd"/>
      <w:r>
        <w:t xml:space="preserve"> ihn treulich rufen an,</w:t>
      </w:r>
      <w:r>
        <w:br/>
        <w:t>Und euren Fleiß wenden daran.</w:t>
      </w:r>
    </w:p>
    <w:p w14:paraId="1D06B641" w14:textId="77777777" w:rsidR="005D31D6" w:rsidRDefault="005D31D6" w:rsidP="005D31D6">
      <w:pPr>
        <w:pStyle w:val="StandardWeb"/>
      </w:pPr>
      <w:r>
        <w:t xml:space="preserve">13. Sein Wort sollt ihr ihm helfen </w:t>
      </w:r>
      <w:proofErr w:type="spellStart"/>
      <w:r>
        <w:t>mehrn</w:t>
      </w:r>
      <w:proofErr w:type="spellEnd"/>
      <w:r>
        <w:t>,</w:t>
      </w:r>
      <w:r>
        <w:br/>
        <w:t xml:space="preserve">Mit schreiben, lesen, </w:t>
      </w:r>
      <w:proofErr w:type="spellStart"/>
      <w:r>
        <w:t>predign</w:t>
      </w:r>
      <w:proofErr w:type="spellEnd"/>
      <w:r>
        <w:t xml:space="preserve"> und </w:t>
      </w:r>
      <w:proofErr w:type="spellStart"/>
      <w:r>
        <w:t>lehrn</w:t>
      </w:r>
      <w:proofErr w:type="spellEnd"/>
      <w:r>
        <w:t>,</w:t>
      </w:r>
      <w:r>
        <w:br/>
        <w:t>Und sollt ihm zuführen sein Braut,</w:t>
      </w:r>
      <w:r>
        <w:br/>
        <w:t>Die Kirch im Glauben ihm vertraut.</w:t>
      </w:r>
    </w:p>
    <w:p w14:paraId="258AAF03" w14:textId="77777777" w:rsidR="005D31D6" w:rsidRDefault="005D31D6" w:rsidP="005D31D6">
      <w:pPr>
        <w:pStyle w:val="StandardWeb"/>
      </w:pPr>
      <w:r>
        <w:t>14. Darum so komm, du junges Blut,</w:t>
      </w:r>
      <w:r>
        <w:br/>
        <w:t>Weil dich dein Herr Christ fordern tut,</w:t>
      </w:r>
      <w:r>
        <w:br/>
        <w:t xml:space="preserve">Und will dich zu </w:t>
      </w:r>
      <w:proofErr w:type="spellStart"/>
      <w:r>
        <w:t>seim</w:t>
      </w:r>
      <w:proofErr w:type="spellEnd"/>
      <w:r>
        <w:t xml:space="preserve"> Werkzeug </w:t>
      </w:r>
      <w:proofErr w:type="spellStart"/>
      <w:r>
        <w:t>han</w:t>
      </w:r>
      <w:proofErr w:type="spellEnd"/>
      <w:r>
        <w:t>,</w:t>
      </w:r>
      <w:r>
        <w:br/>
        <w:t xml:space="preserve">Greifs in </w:t>
      </w:r>
      <w:proofErr w:type="spellStart"/>
      <w:r>
        <w:t>seim</w:t>
      </w:r>
      <w:proofErr w:type="spellEnd"/>
      <w:r>
        <w:t xml:space="preserve"> Namen fröhlich an.</w:t>
      </w:r>
    </w:p>
    <w:p w14:paraId="5468BFEF" w14:textId="77777777" w:rsidR="005D31D6" w:rsidRDefault="005D31D6" w:rsidP="005D31D6">
      <w:pPr>
        <w:pStyle w:val="StandardWeb"/>
      </w:pPr>
      <w:r>
        <w:t xml:space="preserve">15. Denn wir </w:t>
      </w:r>
      <w:proofErr w:type="spellStart"/>
      <w:r>
        <w:t>wolln</w:t>
      </w:r>
      <w:proofErr w:type="spellEnd"/>
      <w:r>
        <w:t xml:space="preserve"> euch ganz väterlich</w:t>
      </w:r>
      <w:r>
        <w:br/>
        <w:t xml:space="preserve">Unterweisen und </w:t>
      </w:r>
      <w:proofErr w:type="spellStart"/>
      <w:r>
        <w:t>gütiglich</w:t>
      </w:r>
      <w:proofErr w:type="spellEnd"/>
      <w:r>
        <w:t>,</w:t>
      </w:r>
      <w:r>
        <w:br/>
        <w:t>Drum kommt, ihr lieben Kinderlein,</w:t>
      </w:r>
      <w:r>
        <w:br/>
      </w:r>
      <w:proofErr w:type="spellStart"/>
      <w:r>
        <w:t>Werd</w:t>
      </w:r>
      <w:proofErr w:type="spellEnd"/>
      <w:r>
        <w:t xml:space="preserve"> gottselige Schülerlein. </w:t>
      </w:r>
    </w:p>
    <w:p w14:paraId="5198165B" w14:textId="77777777" w:rsidR="005D31D6" w:rsidRDefault="005D31D6" w:rsidP="005D31D6">
      <w:pPr>
        <w:pStyle w:val="StandardWeb"/>
      </w:pPr>
      <w:r>
        <w:t>Amen.</w:t>
      </w:r>
    </w:p>
    <w:p w14:paraId="115C8E81" w14:textId="77777777" w:rsidR="005011CC" w:rsidRDefault="005011CC" w:rsidP="005011CC">
      <w:pPr>
        <w:pStyle w:val="berschrift1"/>
      </w:pPr>
      <w:proofErr w:type="spellStart"/>
      <w:r w:rsidRPr="005011CC">
        <w:t>LObt</w:t>
      </w:r>
      <w:proofErr w:type="spellEnd"/>
      <w:r w:rsidRPr="005011CC">
        <w:t xml:space="preserve"> Gott, </w:t>
      </w:r>
      <w:proofErr w:type="spellStart"/>
      <w:r w:rsidRPr="005011CC">
        <w:t>jr</w:t>
      </w:r>
      <w:proofErr w:type="spellEnd"/>
      <w:r w:rsidRPr="005011CC">
        <w:t xml:space="preserve"> Christen alle gleich</w:t>
      </w:r>
    </w:p>
    <w:p w14:paraId="26D39EF1" w14:textId="77777777" w:rsidR="005011CC" w:rsidRDefault="005011CC" w:rsidP="005011CC">
      <w:pPr>
        <w:pStyle w:val="StandardWeb"/>
      </w:pPr>
      <w:proofErr w:type="spellStart"/>
      <w:r>
        <w:t>LObt</w:t>
      </w:r>
      <w:proofErr w:type="spellEnd"/>
      <w:r>
        <w:t xml:space="preserve"> Gott, </w:t>
      </w:r>
      <w:proofErr w:type="spellStart"/>
      <w:r>
        <w:t>jr</w:t>
      </w:r>
      <w:proofErr w:type="spellEnd"/>
      <w:r>
        <w:t xml:space="preserve"> Christen alle gleich</w:t>
      </w:r>
      <w:r>
        <w:br/>
        <w:t>in seinem höchsten Thron,</w:t>
      </w:r>
      <w:r>
        <w:br/>
        <w:t xml:space="preserve">Der heut schleust </w:t>
      </w:r>
      <w:proofErr w:type="spellStart"/>
      <w:r>
        <w:t>auff</w:t>
      </w:r>
      <w:proofErr w:type="spellEnd"/>
      <w:r>
        <w:t xml:space="preserve"> sein </w:t>
      </w:r>
      <w:proofErr w:type="spellStart"/>
      <w:r>
        <w:t>Himelreich</w:t>
      </w:r>
      <w:proofErr w:type="spellEnd"/>
      <w:r>
        <w:br/>
        <w:t xml:space="preserve">und </w:t>
      </w:r>
      <w:proofErr w:type="spellStart"/>
      <w:r>
        <w:t>schenckt</w:t>
      </w:r>
      <w:proofErr w:type="spellEnd"/>
      <w:r>
        <w:t xml:space="preserve"> uns seinen Son!</w:t>
      </w:r>
    </w:p>
    <w:p w14:paraId="1F85403F" w14:textId="77777777" w:rsidR="005011CC" w:rsidRDefault="005011CC" w:rsidP="005011CC">
      <w:pPr>
        <w:pStyle w:val="StandardWeb"/>
      </w:pPr>
      <w:r>
        <w:t xml:space="preserve">Er </w:t>
      </w:r>
      <w:proofErr w:type="spellStart"/>
      <w:r>
        <w:t>kömpt</w:t>
      </w:r>
      <w:proofErr w:type="spellEnd"/>
      <w:r>
        <w:t xml:space="preserve"> aus seines Vaters </w:t>
      </w:r>
      <w:proofErr w:type="spellStart"/>
      <w:r>
        <w:t>schos</w:t>
      </w:r>
      <w:proofErr w:type="spellEnd"/>
      <w:r>
        <w:br/>
        <w:t>und wird ein Kindlein klein,</w:t>
      </w:r>
      <w:r>
        <w:br/>
        <w:t xml:space="preserve">Er leid dort elend nackt und </w:t>
      </w:r>
      <w:proofErr w:type="spellStart"/>
      <w:r>
        <w:t>blos</w:t>
      </w:r>
      <w:proofErr w:type="spellEnd"/>
      <w:r>
        <w:br/>
        <w:t xml:space="preserve">in einem </w:t>
      </w:r>
      <w:proofErr w:type="spellStart"/>
      <w:r>
        <w:t>Krippelein</w:t>
      </w:r>
      <w:proofErr w:type="spellEnd"/>
      <w:r>
        <w:t>.</w:t>
      </w:r>
    </w:p>
    <w:p w14:paraId="55FE694F" w14:textId="77777777" w:rsidR="005011CC" w:rsidRDefault="005011CC" w:rsidP="005011CC">
      <w:pPr>
        <w:pStyle w:val="StandardWeb"/>
      </w:pPr>
      <w:r>
        <w:t xml:space="preserve">Er </w:t>
      </w:r>
      <w:proofErr w:type="spellStart"/>
      <w:r>
        <w:t>eussert</w:t>
      </w:r>
      <w:proofErr w:type="spellEnd"/>
      <w:r>
        <w:t xml:space="preserve"> sich all seiner </w:t>
      </w:r>
      <w:proofErr w:type="spellStart"/>
      <w:r>
        <w:t>gwalt</w:t>
      </w:r>
      <w:proofErr w:type="spellEnd"/>
      <w:r>
        <w:t>,</w:t>
      </w:r>
      <w:r>
        <w:br/>
        <w:t xml:space="preserve">wird </w:t>
      </w:r>
      <w:proofErr w:type="spellStart"/>
      <w:r>
        <w:t>nidrig</w:t>
      </w:r>
      <w:proofErr w:type="spellEnd"/>
      <w:r>
        <w:t xml:space="preserve"> und gering,</w:t>
      </w:r>
      <w:r>
        <w:br/>
        <w:t xml:space="preserve">Und </w:t>
      </w:r>
      <w:proofErr w:type="spellStart"/>
      <w:r>
        <w:t>nimpt</w:t>
      </w:r>
      <w:proofErr w:type="spellEnd"/>
      <w:r>
        <w:t xml:space="preserve"> an sich eins Knechts </w:t>
      </w:r>
      <w:proofErr w:type="spellStart"/>
      <w:r>
        <w:t>gestalt</w:t>
      </w:r>
      <w:proofErr w:type="spellEnd"/>
      <w:r>
        <w:t>,</w:t>
      </w:r>
      <w:r>
        <w:br/>
        <w:t xml:space="preserve">der </w:t>
      </w:r>
      <w:proofErr w:type="spellStart"/>
      <w:r>
        <w:t>Schöpffer</w:t>
      </w:r>
      <w:proofErr w:type="spellEnd"/>
      <w:r>
        <w:t xml:space="preserve"> aller ding!</w:t>
      </w:r>
    </w:p>
    <w:p w14:paraId="1C1ACCED" w14:textId="77777777" w:rsidR="005011CC" w:rsidRDefault="005011CC" w:rsidP="005011CC">
      <w:pPr>
        <w:pStyle w:val="StandardWeb"/>
      </w:pPr>
      <w:r>
        <w:t xml:space="preserve">Er </w:t>
      </w:r>
      <w:proofErr w:type="spellStart"/>
      <w:r>
        <w:t>leit</w:t>
      </w:r>
      <w:proofErr w:type="spellEnd"/>
      <w:r>
        <w:t xml:space="preserve"> an seiner Mutter Brust,</w:t>
      </w:r>
      <w:r>
        <w:br/>
      </w:r>
      <w:proofErr w:type="spellStart"/>
      <w:r>
        <w:t>jr</w:t>
      </w:r>
      <w:proofErr w:type="spellEnd"/>
      <w:r>
        <w:t xml:space="preserve"> milch die ist sein speis,</w:t>
      </w:r>
      <w:r>
        <w:br/>
        <w:t xml:space="preserve">An dem die Engel sehn </w:t>
      </w:r>
      <w:proofErr w:type="spellStart"/>
      <w:r>
        <w:t>jrn</w:t>
      </w:r>
      <w:proofErr w:type="spellEnd"/>
      <w:r>
        <w:t xml:space="preserve"> </w:t>
      </w:r>
      <w:proofErr w:type="spellStart"/>
      <w:r>
        <w:t>lust</w:t>
      </w:r>
      <w:proofErr w:type="spellEnd"/>
      <w:r>
        <w:t>,</w:t>
      </w:r>
      <w:r>
        <w:br/>
        <w:t xml:space="preserve">denn er ist </w:t>
      </w:r>
      <w:proofErr w:type="spellStart"/>
      <w:r>
        <w:t>Dauids</w:t>
      </w:r>
      <w:proofErr w:type="spellEnd"/>
      <w:r>
        <w:t xml:space="preserve"> Reis,</w:t>
      </w:r>
    </w:p>
    <w:p w14:paraId="4B344FAD" w14:textId="77777777" w:rsidR="005011CC" w:rsidRDefault="005011CC" w:rsidP="005011CC">
      <w:pPr>
        <w:pStyle w:val="StandardWeb"/>
      </w:pPr>
      <w:r>
        <w:t xml:space="preserve">Das aus </w:t>
      </w:r>
      <w:proofErr w:type="spellStart"/>
      <w:r>
        <w:t>seim</w:t>
      </w:r>
      <w:proofErr w:type="spellEnd"/>
      <w:r>
        <w:t xml:space="preserve"> stamm </w:t>
      </w:r>
      <w:proofErr w:type="spellStart"/>
      <w:r>
        <w:t>entsprissen</w:t>
      </w:r>
      <w:proofErr w:type="spellEnd"/>
      <w:r>
        <w:t xml:space="preserve"> </w:t>
      </w:r>
      <w:proofErr w:type="spellStart"/>
      <w:r>
        <w:t>solt</w:t>
      </w:r>
      <w:proofErr w:type="spellEnd"/>
      <w:r>
        <w:br/>
        <w:t>in dieser letzten zeit,</w:t>
      </w:r>
      <w:r>
        <w:br/>
        <w:t xml:space="preserve">Durch welchen Gott </w:t>
      </w:r>
      <w:proofErr w:type="spellStart"/>
      <w:r>
        <w:t>auffrichten</w:t>
      </w:r>
      <w:proofErr w:type="spellEnd"/>
      <w:r>
        <w:t xml:space="preserve"> </w:t>
      </w:r>
      <w:proofErr w:type="spellStart"/>
      <w:r>
        <w:t>wolt</w:t>
      </w:r>
      <w:proofErr w:type="spellEnd"/>
      <w:r>
        <w:br/>
        <w:t>sein Reich, die Christenheit.</w:t>
      </w:r>
    </w:p>
    <w:p w14:paraId="30E186CD" w14:textId="77777777" w:rsidR="005011CC" w:rsidRDefault="005011CC" w:rsidP="005011CC">
      <w:pPr>
        <w:pStyle w:val="StandardWeb"/>
      </w:pPr>
      <w:r>
        <w:t xml:space="preserve">Er </w:t>
      </w:r>
      <w:proofErr w:type="spellStart"/>
      <w:r>
        <w:t>wechsselt</w:t>
      </w:r>
      <w:proofErr w:type="spellEnd"/>
      <w:r>
        <w:t xml:space="preserve"> mit uns wunderlich:</w:t>
      </w:r>
      <w:r>
        <w:br/>
        <w:t xml:space="preserve">Fleisch und Blut </w:t>
      </w:r>
      <w:proofErr w:type="spellStart"/>
      <w:r>
        <w:t>nimpt</w:t>
      </w:r>
      <w:proofErr w:type="spellEnd"/>
      <w:r>
        <w:t xml:space="preserve"> er an,</w:t>
      </w:r>
      <w:r>
        <w:br/>
        <w:t>Und gibt uns in seins Vaters Reich</w:t>
      </w:r>
      <w:r>
        <w:br/>
        <w:t>die klare Gottheit dran.</w:t>
      </w:r>
    </w:p>
    <w:p w14:paraId="56FD2FFA" w14:textId="77777777" w:rsidR="005011CC" w:rsidRDefault="005011CC" w:rsidP="005011CC">
      <w:pPr>
        <w:pStyle w:val="StandardWeb"/>
      </w:pPr>
      <w:r>
        <w:t xml:space="preserve">Er wird ein Knecht </w:t>
      </w:r>
      <w:proofErr w:type="spellStart"/>
      <w:r>
        <w:t>unnd</w:t>
      </w:r>
      <w:proofErr w:type="spellEnd"/>
      <w:r>
        <w:t xml:space="preserve"> ich ein Herr,</w:t>
      </w:r>
      <w:r>
        <w:br/>
        <w:t xml:space="preserve">das mag ein </w:t>
      </w:r>
      <w:proofErr w:type="spellStart"/>
      <w:r>
        <w:t>wechssell</w:t>
      </w:r>
      <w:proofErr w:type="spellEnd"/>
      <w:r>
        <w:t xml:space="preserve"> sein!</w:t>
      </w:r>
      <w:r>
        <w:br/>
        <w:t xml:space="preserve">Wie </w:t>
      </w:r>
      <w:proofErr w:type="spellStart"/>
      <w:r>
        <w:t>könd</w:t>
      </w:r>
      <w:proofErr w:type="spellEnd"/>
      <w:r>
        <w:t xml:space="preserve"> er doch sein freundlicher,</w:t>
      </w:r>
      <w:r>
        <w:br/>
        <w:t xml:space="preserve">das </w:t>
      </w:r>
      <w:proofErr w:type="spellStart"/>
      <w:r>
        <w:t>hertze</w:t>
      </w:r>
      <w:proofErr w:type="spellEnd"/>
      <w:r>
        <w:t xml:space="preserve"> </w:t>
      </w:r>
      <w:proofErr w:type="spellStart"/>
      <w:r>
        <w:t>Jhesulein</w:t>
      </w:r>
      <w:proofErr w:type="spellEnd"/>
      <w:r>
        <w:t>!</w:t>
      </w:r>
    </w:p>
    <w:p w14:paraId="4A266AED" w14:textId="77777777" w:rsidR="005011CC" w:rsidRDefault="005011CC" w:rsidP="005011CC">
      <w:pPr>
        <w:pStyle w:val="StandardWeb"/>
      </w:pPr>
      <w:r>
        <w:t xml:space="preserve">Heut schleust er wider </w:t>
      </w:r>
      <w:proofErr w:type="spellStart"/>
      <w:r>
        <w:t>auff</w:t>
      </w:r>
      <w:proofErr w:type="spellEnd"/>
      <w:r>
        <w:t xml:space="preserve"> die </w:t>
      </w:r>
      <w:proofErr w:type="spellStart"/>
      <w:r>
        <w:t>thür</w:t>
      </w:r>
      <w:proofErr w:type="spellEnd"/>
      <w:r>
        <w:br/>
        <w:t xml:space="preserve">zum schönen </w:t>
      </w:r>
      <w:proofErr w:type="spellStart"/>
      <w:r>
        <w:t>Paradeis</w:t>
      </w:r>
      <w:proofErr w:type="spellEnd"/>
      <w:r>
        <w:t>,</w:t>
      </w:r>
      <w:r>
        <w:br/>
        <w:t>Der Cherub steht nicht mehr dafür,</w:t>
      </w:r>
      <w:r>
        <w:br/>
        <w:t xml:space="preserve">Gott </w:t>
      </w:r>
      <w:proofErr w:type="spellStart"/>
      <w:r>
        <w:t>sey</w:t>
      </w:r>
      <w:proofErr w:type="spellEnd"/>
      <w:r>
        <w:t xml:space="preserve"> lob, ehr und preis!</w:t>
      </w:r>
    </w:p>
    <w:p w14:paraId="6E6880BD" w14:textId="77777777" w:rsidR="00106E59" w:rsidRDefault="00106E59" w:rsidP="00106E59">
      <w:pPr>
        <w:pStyle w:val="berschrift1"/>
      </w:pPr>
      <w:r w:rsidRPr="00106E59">
        <w:t>Lobt Gott, ihr Christen, freuet euch</w:t>
      </w:r>
    </w:p>
    <w:p w14:paraId="3A1FB916" w14:textId="77777777" w:rsidR="00106E59" w:rsidRDefault="00106E59" w:rsidP="00106E59">
      <w:pPr>
        <w:pStyle w:val="StandardWeb"/>
      </w:pPr>
      <w:r>
        <w:t>1.) Lobt Gott, ihr Christen, freuet euch,</w:t>
      </w:r>
      <w:r>
        <w:br/>
        <w:t>Es kam von seinem Thron,</w:t>
      </w:r>
      <w:r>
        <w:br/>
        <w:t>Zu gründen unter uns sein Reich,</w:t>
      </w:r>
      <w:r>
        <w:br/>
        <w:t>Herab des Höchsten Sohn.</w:t>
      </w:r>
    </w:p>
    <w:p w14:paraId="6E0C6684" w14:textId="77777777" w:rsidR="00106E59" w:rsidRDefault="00106E59" w:rsidP="00106E59">
      <w:pPr>
        <w:pStyle w:val="StandardWeb"/>
      </w:pPr>
      <w:r>
        <w:t>2.) Er kam nach seines Vaters Rat</w:t>
      </w:r>
      <w:r>
        <w:br/>
        <w:t xml:space="preserve">Mit Heil uns zu </w:t>
      </w:r>
      <w:proofErr w:type="spellStart"/>
      <w:r>
        <w:t>erfreun</w:t>
      </w:r>
      <w:proofErr w:type="spellEnd"/>
      <w:r>
        <w:br/>
        <w:t>Und uns ein Führer auf dem Pfad</w:t>
      </w:r>
      <w:r>
        <w:br/>
        <w:t>Zur Ewigkeit zu sein.</w:t>
      </w:r>
    </w:p>
    <w:p w14:paraId="6CC5DAE0" w14:textId="77777777" w:rsidR="00106E59" w:rsidRDefault="00106E59" w:rsidP="00106E59">
      <w:pPr>
        <w:pStyle w:val="StandardWeb"/>
      </w:pPr>
      <w:r>
        <w:t>3.) Er kam, durch seiner Wahrheit Macht</w:t>
      </w:r>
      <w:r>
        <w:br/>
        <w:t xml:space="preserve">Zu Gott uns </w:t>
      </w:r>
      <w:proofErr w:type="spellStart"/>
      <w:r>
        <w:t>hinzuziehn</w:t>
      </w:r>
      <w:proofErr w:type="spellEnd"/>
      <w:r>
        <w:t>.</w:t>
      </w:r>
      <w:r>
        <w:br/>
        <w:t>Vor seinem Lichte muss die Nacht</w:t>
      </w:r>
      <w:r>
        <w:br/>
        <w:t xml:space="preserve">Des Aberglaubens </w:t>
      </w:r>
      <w:proofErr w:type="spellStart"/>
      <w:r>
        <w:t>fliehn</w:t>
      </w:r>
      <w:proofErr w:type="spellEnd"/>
      <w:r>
        <w:t>.</w:t>
      </w:r>
    </w:p>
    <w:p w14:paraId="7D6AA634" w14:textId="77777777" w:rsidR="00106E59" w:rsidRDefault="00106E59" w:rsidP="00106E59">
      <w:pPr>
        <w:pStyle w:val="StandardWeb"/>
      </w:pPr>
      <w:r>
        <w:t xml:space="preserve">4.) Er lehrt uns jedes Unrecht </w:t>
      </w:r>
      <w:proofErr w:type="spellStart"/>
      <w:r>
        <w:t>scheun</w:t>
      </w:r>
      <w:proofErr w:type="spellEnd"/>
      <w:r>
        <w:br/>
        <w:t>Und gibt uns Kraft dazu.</w:t>
      </w:r>
      <w:r>
        <w:br/>
        <w:t xml:space="preserve">Er schenket uns, wenn wir’s </w:t>
      </w:r>
      <w:proofErr w:type="spellStart"/>
      <w:r>
        <w:t>bereun</w:t>
      </w:r>
      <w:proofErr w:type="spellEnd"/>
      <w:r>
        <w:t>,</w:t>
      </w:r>
      <w:r>
        <w:br/>
        <w:t>Begnadigung und Ruh‘.</w:t>
      </w:r>
    </w:p>
    <w:p w14:paraId="7F770934" w14:textId="77777777" w:rsidR="00106E59" w:rsidRDefault="00106E59" w:rsidP="00106E59">
      <w:pPr>
        <w:pStyle w:val="StandardWeb"/>
      </w:pPr>
      <w:r>
        <w:t>5.) Er bringt den Trost der bessern Welt</w:t>
      </w:r>
      <w:r>
        <w:br/>
        <w:t>Vom Himmel uns herab.</w:t>
      </w:r>
      <w:r>
        <w:br/>
        <w:t>Nun schreckt, wenn unsre Hütte fällt</w:t>
      </w:r>
      <w:r>
        <w:br/>
        <w:t>Den frommen Geist kein Grab.</w:t>
      </w:r>
    </w:p>
    <w:p w14:paraId="14A91AE3" w14:textId="77777777" w:rsidR="00106E59" w:rsidRDefault="00106E59" w:rsidP="00106E59">
      <w:pPr>
        <w:pStyle w:val="StandardWeb"/>
      </w:pPr>
      <w:r>
        <w:t>6.) Eröffnet ist uns nun die Tür</w:t>
      </w:r>
      <w:r>
        <w:br/>
        <w:t>Zu seinem Himmelsreich.</w:t>
      </w:r>
      <w:r>
        <w:br/>
        <w:t>O Christen, wie beglückt sind wir.</w:t>
      </w:r>
      <w:r>
        <w:br/>
        <w:t>Lobt Gott, und freuet euch.</w:t>
      </w:r>
    </w:p>
    <w:p w14:paraId="59163B5A" w14:textId="77777777" w:rsidR="00961F47" w:rsidRDefault="00961F47" w:rsidP="00961F47">
      <w:pPr>
        <w:pStyle w:val="berschrift1"/>
      </w:pPr>
      <w:proofErr w:type="spellStart"/>
      <w:r>
        <w:t>Meim</w:t>
      </w:r>
      <w:proofErr w:type="spellEnd"/>
      <w:r>
        <w:t xml:space="preserve"> Lieben Gott </w:t>
      </w:r>
      <w:proofErr w:type="spellStart"/>
      <w:r>
        <w:t>ergeb</w:t>
      </w:r>
      <w:proofErr w:type="spellEnd"/>
      <w:r>
        <w:t xml:space="preserve"> ich mich</w:t>
      </w:r>
    </w:p>
    <w:p w14:paraId="44EFDF76" w14:textId="77777777" w:rsidR="00961F47" w:rsidRDefault="00961F47" w:rsidP="00961F47">
      <w:pPr>
        <w:rPr>
          <w:sz w:val="48"/>
          <w:szCs w:val="48"/>
          <w:lang w:eastAsia="de-DE"/>
        </w:rPr>
      </w:pPr>
      <w:r w:rsidRPr="00994D50">
        <w:rPr>
          <w:b/>
        </w:rPr>
        <w:t>Ein christliches Lied, zu stärken den Glauben in Anfechtung</w:t>
      </w:r>
      <w:r w:rsidRPr="00994D50">
        <w:t>.</w:t>
      </w:r>
    </w:p>
    <w:p w14:paraId="415C7DB2" w14:textId="77777777" w:rsidR="00961F47" w:rsidRDefault="00961F47" w:rsidP="00961F47">
      <w:pPr>
        <w:pStyle w:val="StandardWeb"/>
      </w:pPr>
      <w:proofErr w:type="spellStart"/>
      <w:r>
        <w:t>Meim</w:t>
      </w:r>
      <w:proofErr w:type="spellEnd"/>
      <w:r>
        <w:t xml:space="preserve"> Lieben Gott </w:t>
      </w:r>
      <w:proofErr w:type="spellStart"/>
      <w:r>
        <w:t>ergeb</w:t>
      </w:r>
      <w:proofErr w:type="spellEnd"/>
      <w:r>
        <w:t xml:space="preserve"> ich mich</w:t>
      </w:r>
      <w:r>
        <w:br/>
        <w:t>Gänzlich, weil er so väterlich</w:t>
      </w:r>
      <w:r>
        <w:br/>
        <w:t>Allzeit gegen mir sich erzeigt,</w:t>
      </w:r>
      <w:r>
        <w:br/>
        <w:t xml:space="preserve">Und zu helfen ist so geneigt. </w:t>
      </w:r>
    </w:p>
    <w:p w14:paraId="144EE89D" w14:textId="77777777" w:rsidR="00961F47" w:rsidRDefault="00961F47" w:rsidP="00961F47">
      <w:pPr>
        <w:pStyle w:val="StandardWeb"/>
      </w:pPr>
      <w:r>
        <w:t xml:space="preserve">2. Sein Hilf </w:t>
      </w:r>
      <w:proofErr w:type="spellStart"/>
      <w:r>
        <w:t>beut</w:t>
      </w:r>
      <w:proofErr w:type="spellEnd"/>
      <w:r>
        <w:t xml:space="preserve"> er mir selber an,</w:t>
      </w:r>
      <w:r>
        <w:br/>
        <w:t xml:space="preserve">Und spricht: Ich will dich nicht </w:t>
      </w:r>
      <w:proofErr w:type="spellStart"/>
      <w:r>
        <w:t>verlan</w:t>
      </w:r>
      <w:proofErr w:type="spellEnd"/>
      <w:r>
        <w:t>;</w:t>
      </w:r>
      <w:r>
        <w:br/>
        <w:t>Ruf in der Noth getrost zu mir,</w:t>
      </w:r>
      <w:r>
        <w:br/>
        <w:t xml:space="preserve">Mein Sohn Christus soll helfen dir. </w:t>
      </w:r>
    </w:p>
    <w:p w14:paraId="323E856F" w14:textId="77777777" w:rsidR="00961F47" w:rsidRDefault="00961F47" w:rsidP="00961F47">
      <w:pPr>
        <w:pStyle w:val="StandardWeb"/>
      </w:pPr>
      <w:r>
        <w:t>3. Ach Gott, wie ist mein Glaub so schwach,</w:t>
      </w:r>
      <w:r>
        <w:br/>
        <w:t>So will das Fleisch auch nicht hernach,</w:t>
      </w:r>
      <w:r>
        <w:br/>
        <w:t xml:space="preserve">Dem Geist wills nicht sein </w:t>
      </w:r>
      <w:proofErr w:type="spellStart"/>
      <w:r>
        <w:t>unterthan</w:t>
      </w:r>
      <w:proofErr w:type="spellEnd"/>
      <w:r>
        <w:t>,</w:t>
      </w:r>
      <w:r>
        <w:br/>
        <w:t xml:space="preserve">Es will nur </w:t>
      </w:r>
      <w:proofErr w:type="spellStart"/>
      <w:r>
        <w:t>schlechts</w:t>
      </w:r>
      <w:proofErr w:type="spellEnd"/>
      <w:r>
        <w:t xml:space="preserve"> den Holzweg </w:t>
      </w:r>
      <w:proofErr w:type="spellStart"/>
      <w:r>
        <w:t>gahn</w:t>
      </w:r>
      <w:proofErr w:type="spellEnd"/>
      <w:r>
        <w:t xml:space="preserve">. </w:t>
      </w:r>
    </w:p>
    <w:p w14:paraId="2391C838" w14:textId="77777777" w:rsidR="00961F47" w:rsidRDefault="00961F47" w:rsidP="00961F47">
      <w:pPr>
        <w:pStyle w:val="StandardWeb"/>
      </w:pPr>
      <w:r>
        <w:t>4. Zweifeln betrübt mir oft mein Herz,</w:t>
      </w:r>
      <w:r>
        <w:br/>
        <w:t xml:space="preserve">Das </w:t>
      </w:r>
      <w:proofErr w:type="spellStart"/>
      <w:r>
        <w:t>Gsetz</w:t>
      </w:r>
      <w:proofErr w:type="spellEnd"/>
      <w:r>
        <w:t xml:space="preserve"> erregt in mir viel Schmerz</w:t>
      </w:r>
      <w:r>
        <w:br/>
        <w:t xml:space="preserve">Es treibt und mahnt </w:t>
      </w:r>
      <w:proofErr w:type="spellStart"/>
      <w:r>
        <w:t>ohn</w:t>
      </w:r>
      <w:proofErr w:type="spellEnd"/>
      <w:r>
        <w:t xml:space="preserve"> </w:t>
      </w:r>
      <w:proofErr w:type="spellStart"/>
      <w:r>
        <w:t>Unterlaß</w:t>
      </w:r>
      <w:proofErr w:type="spellEnd"/>
      <w:r>
        <w:t>,</w:t>
      </w:r>
      <w:r>
        <w:br/>
        <w:t xml:space="preserve">Jetzt forderts dies, bald forderts das. </w:t>
      </w:r>
    </w:p>
    <w:p w14:paraId="2ABADE77" w14:textId="77777777" w:rsidR="00961F47" w:rsidRDefault="00961F47" w:rsidP="00961F47">
      <w:pPr>
        <w:pStyle w:val="StandardWeb"/>
      </w:pPr>
      <w:r>
        <w:t xml:space="preserve">5. Nun sind mein </w:t>
      </w:r>
      <w:proofErr w:type="spellStart"/>
      <w:r>
        <w:t>Kräft</w:t>
      </w:r>
      <w:proofErr w:type="spellEnd"/>
      <w:r>
        <w:t xml:space="preserve"> gar viel zu schwach,</w:t>
      </w:r>
      <w:r>
        <w:br/>
        <w:t xml:space="preserve">Dem guten </w:t>
      </w:r>
      <w:proofErr w:type="spellStart"/>
      <w:r>
        <w:t>Willn</w:t>
      </w:r>
      <w:proofErr w:type="spellEnd"/>
      <w:r>
        <w:t xml:space="preserve"> zu setzen nach.</w:t>
      </w:r>
      <w:r>
        <w:br/>
        <w:t>Ich bin leider zu sehr verderbt,</w:t>
      </w:r>
      <w:r>
        <w:br/>
        <w:t xml:space="preserve">Die bösen Lüst hab ich ererbt. </w:t>
      </w:r>
    </w:p>
    <w:p w14:paraId="5DF55811" w14:textId="77777777" w:rsidR="00961F47" w:rsidRDefault="00961F47" w:rsidP="00961F47">
      <w:pPr>
        <w:pStyle w:val="StandardWeb"/>
      </w:pPr>
      <w:r>
        <w:t>6. Ah, wie ists doch so schwere Pein,</w:t>
      </w:r>
      <w:r>
        <w:br/>
        <w:t>Nichts haben und viel schuldig sein;</w:t>
      </w:r>
      <w:r>
        <w:br/>
        <w:t>Und da auch gar kein Hoffnung ist,</w:t>
      </w:r>
      <w:r>
        <w:br/>
      </w:r>
      <w:proofErr w:type="spellStart"/>
      <w:r>
        <w:t>Daß</w:t>
      </w:r>
      <w:proofErr w:type="spellEnd"/>
      <w:r>
        <w:t xml:space="preserve"> man </w:t>
      </w:r>
      <w:proofErr w:type="spellStart"/>
      <w:r>
        <w:t>mög</w:t>
      </w:r>
      <w:proofErr w:type="spellEnd"/>
      <w:r>
        <w:t xml:space="preserve"> zahlen eine Frist. </w:t>
      </w:r>
    </w:p>
    <w:p w14:paraId="2840600A" w14:textId="77777777" w:rsidR="00961F47" w:rsidRDefault="00961F47" w:rsidP="00961F47">
      <w:pPr>
        <w:pStyle w:val="StandardWeb"/>
      </w:pPr>
      <w:r>
        <w:t>7. Herr Gott, mein Schuld bekenn ich dir,</w:t>
      </w:r>
      <w:r>
        <w:br/>
        <w:t xml:space="preserve">Vater, ins </w:t>
      </w:r>
      <w:proofErr w:type="spellStart"/>
      <w:r>
        <w:t>Gricht</w:t>
      </w:r>
      <w:proofErr w:type="spellEnd"/>
      <w:r>
        <w:t xml:space="preserve"> geh nicht mit mir.</w:t>
      </w:r>
      <w:r>
        <w:br/>
        <w:t>Ich will dir setzen ein Vorstand,</w:t>
      </w:r>
      <w:r>
        <w:br/>
        <w:t>Jesum dein Sohn, meinen Heiland.</w:t>
      </w:r>
    </w:p>
    <w:p w14:paraId="48B12DA2" w14:textId="77777777" w:rsidR="00961F47" w:rsidRDefault="00961F47" w:rsidP="00961F47">
      <w:pPr>
        <w:pStyle w:val="StandardWeb"/>
      </w:pPr>
      <w:r>
        <w:t>8. O Vater, nimm den Bürgen an,</w:t>
      </w:r>
      <w:r>
        <w:br/>
        <w:t>Denn er allein bezahlen kann,</w:t>
      </w:r>
      <w:r>
        <w:br/>
        <w:t xml:space="preserve">Mit </w:t>
      </w:r>
      <w:proofErr w:type="spellStart"/>
      <w:r>
        <w:t>seim</w:t>
      </w:r>
      <w:proofErr w:type="spellEnd"/>
      <w:r>
        <w:t xml:space="preserve"> </w:t>
      </w:r>
      <w:proofErr w:type="spellStart"/>
      <w:r>
        <w:t>Ghorsam</w:t>
      </w:r>
      <w:proofErr w:type="spellEnd"/>
      <w:r>
        <w:t xml:space="preserve"> und großen </w:t>
      </w:r>
      <w:proofErr w:type="spellStart"/>
      <w:r>
        <w:t>Gduld</w:t>
      </w:r>
      <w:proofErr w:type="spellEnd"/>
      <w:r>
        <w:t>,</w:t>
      </w:r>
      <w:r>
        <w:br/>
        <w:t xml:space="preserve">Was Adam und wir </w:t>
      </w:r>
      <w:proofErr w:type="spellStart"/>
      <w:r>
        <w:t>han</w:t>
      </w:r>
      <w:proofErr w:type="spellEnd"/>
      <w:r>
        <w:t xml:space="preserve"> </w:t>
      </w:r>
      <w:proofErr w:type="spellStart"/>
      <w:r>
        <w:t>verschuldt</w:t>
      </w:r>
      <w:proofErr w:type="spellEnd"/>
      <w:r>
        <w:t xml:space="preserve">. </w:t>
      </w:r>
    </w:p>
    <w:p w14:paraId="50307D10" w14:textId="77777777" w:rsidR="00961F47" w:rsidRDefault="00961F47" w:rsidP="00961F47">
      <w:pPr>
        <w:pStyle w:val="StandardWeb"/>
      </w:pPr>
      <w:r>
        <w:t>9. Auf ihn setz ich mein Heil und Trost,</w:t>
      </w:r>
      <w:r>
        <w:br/>
        <w:t xml:space="preserve">Der mich mit </w:t>
      </w:r>
      <w:proofErr w:type="spellStart"/>
      <w:r>
        <w:t>seim</w:t>
      </w:r>
      <w:proofErr w:type="spellEnd"/>
      <w:r>
        <w:t xml:space="preserve"> Blut hat </w:t>
      </w:r>
      <w:proofErr w:type="spellStart"/>
      <w:r>
        <w:t>erlost</w:t>
      </w:r>
      <w:proofErr w:type="spellEnd"/>
      <w:r>
        <w:t>;</w:t>
      </w:r>
      <w:r>
        <w:br/>
        <w:t xml:space="preserve">Ich weiß kein andre </w:t>
      </w:r>
      <w:proofErr w:type="spellStart"/>
      <w:r>
        <w:t>Grechtigkeit</w:t>
      </w:r>
      <w:proofErr w:type="spellEnd"/>
      <w:r>
        <w:t>,</w:t>
      </w:r>
      <w:r>
        <w:br/>
        <w:t>Vater, denn dein Barmherzigkeit,</w:t>
      </w:r>
    </w:p>
    <w:p w14:paraId="6F3AA727" w14:textId="77777777" w:rsidR="00961F47" w:rsidRDefault="00961F47" w:rsidP="00961F47">
      <w:pPr>
        <w:pStyle w:val="StandardWeb"/>
      </w:pPr>
      <w:r>
        <w:t xml:space="preserve">10. Die mir dein Sohn Christ hat </w:t>
      </w:r>
      <w:proofErr w:type="spellStart"/>
      <w:r>
        <w:t>erworbn</w:t>
      </w:r>
      <w:proofErr w:type="spellEnd"/>
      <w:r>
        <w:t>,</w:t>
      </w:r>
      <w:r>
        <w:br/>
        <w:t xml:space="preserve">Da er für mich am Kreuz </w:t>
      </w:r>
      <w:proofErr w:type="spellStart"/>
      <w:r>
        <w:t>gestorbn</w:t>
      </w:r>
      <w:proofErr w:type="spellEnd"/>
      <w:r>
        <w:t>.</w:t>
      </w:r>
      <w:r>
        <w:br/>
        <w:t>Sein Opfer wöllst du sehen an,</w:t>
      </w:r>
      <w:r>
        <w:br/>
        <w:t xml:space="preserve">Und mich seins Tods genießen </w:t>
      </w:r>
      <w:proofErr w:type="spellStart"/>
      <w:r>
        <w:t>lan</w:t>
      </w:r>
      <w:proofErr w:type="spellEnd"/>
      <w:r>
        <w:t>;</w:t>
      </w:r>
    </w:p>
    <w:p w14:paraId="382B62ED" w14:textId="77777777" w:rsidR="00961F47" w:rsidRDefault="00961F47" w:rsidP="00961F47">
      <w:pPr>
        <w:pStyle w:val="StandardWeb"/>
      </w:pPr>
      <w:r>
        <w:t xml:space="preserve">11. </w:t>
      </w:r>
      <w:proofErr w:type="spellStart"/>
      <w:r>
        <w:t>Daß</w:t>
      </w:r>
      <w:proofErr w:type="spellEnd"/>
      <w:r>
        <w:t xml:space="preserve"> ich durch ihn der Sünden frei</w:t>
      </w:r>
      <w:r>
        <w:br/>
        <w:t>In beim Reich sein Miterbe sei,</w:t>
      </w:r>
      <w:r>
        <w:br/>
        <w:t>Und dir mit dem himmlischen Heer</w:t>
      </w:r>
      <w:r>
        <w:br/>
        <w:t xml:space="preserve">Allzeit finge Lob, Preis und Ehr. </w:t>
      </w:r>
    </w:p>
    <w:p w14:paraId="737EFD54" w14:textId="77777777" w:rsidR="00961F47" w:rsidRDefault="00961F47" w:rsidP="00961F47">
      <w:pPr>
        <w:pStyle w:val="StandardWeb"/>
      </w:pPr>
      <w:r>
        <w:t>Amen.</w:t>
      </w:r>
    </w:p>
    <w:p w14:paraId="44B7988F" w14:textId="77777777" w:rsidR="00961F47" w:rsidRDefault="00961F47" w:rsidP="00961F47">
      <w:pPr>
        <w:pStyle w:val="berschrift1"/>
      </w:pPr>
      <w:r>
        <w:t>Mein Herz für Freud aufspringt</w:t>
      </w:r>
    </w:p>
    <w:p w14:paraId="5264913F" w14:textId="77777777" w:rsidR="00961F47" w:rsidRPr="00961F47" w:rsidRDefault="00961F47" w:rsidP="00961F47">
      <w:pPr>
        <w:rPr>
          <w:b/>
        </w:rPr>
      </w:pPr>
      <w:r w:rsidRPr="00961F47">
        <w:rPr>
          <w:b/>
        </w:rPr>
        <w:t>Ein Himmelfahrtslied.</w:t>
      </w:r>
    </w:p>
    <w:p w14:paraId="7724FBEB" w14:textId="77777777" w:rsidR="00961F47" w:rsidRDefault="00961F47" w:rsidP="00961F47">
      <w:pPr>
        <w:pStyle w:val="StandardWeb"/>
      </w:pPr>
      <w:r>
        <w:t>Mein Herz für Freud aufspringt</w:t>
      </w:r>
      <w:r>
        <w:br/>
        <w:t>Und mich zu singen zwingt</w:t>
      </w:r>
      <w:r>
        <w:br/>
        <w:t>Ein neuen Lobgesang</w:t>
      </w:r>
      <w:r>
        <w:br/>
        <w:t>Christo zu Preis und Dank,</w:t>
      </w:r>
      <w:r>
        <w:br/>
        <w:t>Der in seiner Menschheit,</w:t>
      </w:r>
      <w:r>
        <w:br/>
        <w:t xml:space="preserve">Die am Kreuz für uns </w:t>
      </w:r>
      <w:proofErr w:type="spellStart"/>
      <w:r>
        <w:t>leidt</w:t>
      </w:r>
      <w:proofErr w:type="spellEnd"/>
      <w:r>
        <w:t>,</w:t>
      </w:r>
      <w:r>
        <w:br/>
        <w:t>Heut auffährt in die himmlische Freud.</w:t>
      </w:r>
    </w:p>
    <w:p w14:paraId="60E16500" w14:textId="77777777" w:rsidR="00961F47" w:rsidRDefault="00961F47" w:rsidP="00961F47">
      <w:pPr>
        <w:pStyle w:val="StandardWeb"/>
      </w:pPr>
      <w:r>
        <w:t>2. All Engel freuen sich fast</w:t>
      </w:r>
      <w:r>
        <w:br/>
        <w:t>Über dem neuen Gast,</w:t>
      </w:r>
      <w:r>
        <w:br/>
        <w:t>Das ganze himmlische Heer</w:t>
      </w:r>
      <w:r>
        <w:br/>
        <w:t>Singt ihm Lob, Preis und Ehr,</w:t>
      </w:r>
      <w:r>
        <w:br/>
        <w:t xml:space="preserve">Und fröhlich </w:t>
      </w:r>
      <w:proofErr w:type="spellStart"/>
      <w:r>
        <w:t>jubilirt</w:t>
      </w:r>
      <w:proofErr w:type="spellEnd"/>
      <w:r>
        <w:t>,</w:t>
      </w:r>
      <w:r>
        <w:br/>
      </w:r>
      <w:proofErr w:type="spellStart"/>
      <w:r>
        <w:t>Daß</w:t>
      </w:r>
      <w:proofErr w:type="spellEnd"/>
      <w:r>
        <w:t xml:space="preserve"> Christus </w:t>
      </w:r>
      <w:proofErr w:type="spellStart"/>
      <w:r>
        <w:t>triumphirt</w:t>
      </w:r>
      <w:proofErr w:type="spellEnd"/>
      <w:r>
        <w:t>,</w:t>
      </w:r>
      <w:r>
        <w:br/>
        <w:t xml:space="preserve">Und all sein Feind gefangen führt. </w:t>
      </w:r>
    </w:p>
    <w:p w14:paraId="41EC89F1" w14:textId="77777777" w:rsidR="00961F47" w:rsidRDefault="00961F47" w:rsidP="00961F47">
      <w:pPr>
        <w:pStyle w:val="StandardWeb"/>
      </w:pPr>
      <w:r>
        <w:t xml:space="preserve">3. </w:t>
      </w:r>
      <w:proofErr w:type="spellStart"/>
      <w:r>
        <w:t>Zus</w:t>
      </w:r>
      <w:proofErr w:type="spellEnd"/>
      <w:r>
        <w:t xml:space="preserve"> Vaters rechte Hand</w:t>
      </w:r>
      <w:r>
        <w:br/>
        <w:t xml:space="preserve">Sitzt der </w:t>
      </w:r>
      <w:proofErr w:type="spellStart"/>
      <w:r>
        <w:t>theure</w:t>
      </w:r>
      <w:proofErr w:type="spellEnd"/>
      <w:r>
        <w:t xml:space="preserve"> Heiland.</w:t>
      </w:r>
      <w:r>
        <w:br/>
        <w:t xml:space="preserve">Sein Gaben er </w:t>
      </w:r>
      <w:proofErr w:type="spellStart"/>
      <w:r>
        <w:t>ausspendt</w:t>
      </w:r>
      <w:proofErr w:type="spellEnd"/>
      <w:r>
        <w:t>,</w:t>
      </w:r>
      <w:r>
        <w:br/>
        <w:t>Und führt sein Regiment.</w:t>
      </w:r>
      <w:r>
        <w:br/>
        <w:t>Im Wort durchs Geistes Kraft,</w:t>
      </w:r>
      <w:r>
        <w:br/>
        <w:t>Beweist er all sein Macht.</w:t>
      </w:r>
      <w:r>
        <w:br/>
      </w:r>
      <w:proofErr w:type="spellStart"/>
      <w:r>
        <w:t>Ohn</w:t>
      </w:r>
      <w:proofErr w:type="spellEnd"/>
      <w:r>
        <w:t xml:space="preserve"> End ist sein Reich und Herrschaft. </w:t>
      </w:r>
    </w:p>
    <w:p w14:paraId="2A74AD55" w14:textId="77777777" w:rsidR="00961F47" w:rsidRDefault="00961F47" w:rsidP="00961F47">
      <w:pPr>
        <w:pStyle w:val="StandardWeb"/>
      </w:pPr>
      <w:r>
        <w:t>4. Herrlich am jüngsten Tag,</w:t>
      </w:r>
      <w:r>
        <w:br/>
        <w:t>Nach beider Engel Sag,</w:t>
      </w:r>
      <w:r>
        <w:br/>
        <w:t>In einer Wolken schon</w:t>
      </w:r>
      <w:r>
        <w:br/>
        <w:t>Wird kommen Menschen Sohn;</w:t>
      </w:r>
      <w:r>
        <w:br/>
        <w:t>Dann wird ein Jedermann</w:t>
      </w:r>
      <w:r>
        <w:br/>
        <w:t xml:space="preserve">Für </w:t>
      </w:r>
      <w:proofErr w:type="spellStart"/>
      <w:r>
        <w:t>seim</w:t>
      </w:r>
      <w:proofErr w:type="spellEnd"/>
      <w:r>
        <w:t xml:space="preserve"> Gericht müssen </w:t>
      </w:r>
      <w:proofErr w:type="spellStart"/>
      <w:r>
        <w:t>stahn</w:t>
      </w:r>
      <w:proofErr w:type="spellEnd"/>
      <w:r>
        <w:t>,</w:t>
      </w:r>
      <w:r>
        <w:br/>
        <w:t xml:space="preserve">Und sein verdienten Lohn </w:t>
      </w:r>
      <w:proofErr w:type="spellStart"/>
      <w:r>
        <w:t>empfahn</w:t>
      </w:r>
      <w:proofErr w:type="spellEnd"/>
      <w:r>
        <w:t xml:space="preserve">. </w:t>
      </w:r>
    </w:p>
    <w:p w14:paraId="592A53FE" w14:textId="77777777" w:rsidR="00961F47" w:rsidRDefault="00961F47" w:rsidP="00961F47">
      <w:pPr>
        <w:pStyle w:val="StandardWeb"/>
      </w:pPr>
      <w:r>
        <w:t>5. Heut ist des Himmels Thor,</w:t>
      </w:r>
      <w:r>
        <w:br/>
        <w:t>Das gesperrt war zuvor,</w:t>
      </w:r>
      <w:r>
        <w:br/>
        <w:t>Geöffnet Jedermann,</w:t>
      </w:r>
      <w:r>
        <w:br/>
        <w:t xml:space="preserve">Und durch Christ </w:t>
      </w:r>
      <w:proofErr w:type="spellStart"/>
      <w:r>
        <w:t>aufgethan</w:t>
      </w:r>
      <w:proofErr w:type="spellEnd"/>
      <w:r>
        <w:t>.</w:t>
      </w:r>
      <w:r>
        <w:br/>
        <w:t>Gar herrlich er einzog</w:t>
      </w:r>
      <w:r>
        <w:br/>
        <w:t>Mit Freud in Himmel hoch,</w:t>
      </w:r>
      <w:r>
        <w:br/>
        <w:t xml:space="preserve">Und will sein Brüder </w:t>
      </w:r>
      <w:proofErr w:type="spellStart"/>
      <w:r>
        <w:t>holn</w:t>
      </w:r>
      <w:proofErr w:type="spellEnd"/>
      <w:r>
        <w:t xml:space="preserve"> hernach. </w:t>
      </w:r>
    </w:p>
    <w:p w14:paraId="47E5275E" w14:textId="77777777" w:rsidR="00961F47" w:rsidRDefault="00961F47" w:rsidP="00961F47">
      <w:pPr>
        <w:pStyle w:val="StandardWeb"/>
      </w:pPr>
      <w:r>
        <w:t>6. Wir bitten dich, Herr Christ,</w:t>
      </w:r>
      <w:r>
        <w:br/>
        <w:t>Steuer des Satans List.</w:t>
      </w:r>
      <w:r>
        <w:br/>
        <w:t>Zerreiß, o Herr, sein Strick,</w:t>
      </w:r>
      <w:r>
        <w:br/>
        <w:t>Und entdeck uns fein Tück.</w:t>
      </w:r>
      <w:r>
        <w:br/>
        <w:t xml:space="preserve">Mit </w:t>
      </w:r>
      <w:proofErr w:type="spellStart"/>
      <w:r>
        <w:t>Hülf</w:t>
      </w:r>
      <w:proofErr w:type="spellEnd"/>
      <w:r>
        <w:t xml:space="preserve"> von uns nicht weich,</w:t>
      </w:r>
      <w:r>
        <w:br/>
      </w:r>
      <w:proofErr w:type="spellStart"/>
      <w:r>
        <w:t>Daß</w:t>
      </w:r>
      <w:proofErr w:type="spellEnd"/>
      <w:r>
        <w:t xml:space="preserve"> er uns nicht erschleich,</w:t>
      </w:r>
      <w:r>
        <w:br/>
        <w:t>Und abwende von deinem Reich.</w:t>
      </w:r>
    </w:p>
    <w:p w14:paraId="3D2410CC" w14:textId="77777777" w:rsidR="00961F47" w:rsidRDefault="00961F47" w:rsidP="00961F47">
      <w:pPr>
        <w:pStyle w:val="StandardWeb"/>
      </w:pPr>
      <w:r>
        <w:t>7. Vater, Sohn, heiliger Geist,</w:t>
      </w:r>
      <w:r>
        <w:br/>
      </w:r>
      <w:proofErr w:type="spellStart"/>
      <w:r>
        <w:t>Hülf</w:t>
      </w:r>
      <w:proofErr w:type="spellEnd"/>
      <w:r>
        <w:t xml:space="preserve">, Gnad, Beistand uns </w:t>
      </w:r>
      <w:proofErr w:type="spellStart"/>
      <w:r>
        <w:t>leist</w:t>
      </w:r>
      <w:proofErr w:type="spellEnd"/>
      <w:r>
        <w:t>,</w:t>
      </w:r>
      <w:r>
        <w:br/>
        <w:t xml:space="preserve">Durch deine milde </w:t>
      </w:r>
      <w:proofErr w:type="spellStart"/>
      <w:r>
        <w:t>Güt</w:t>
      </w:r>
      <w:proofErr w:type="spellEnd"/>
      <w:r>
        <w:br/>
        <w:t xml:space="preserve">Dein Kirch und Volk </w:t>
      </w:r>
      <w:proofErr w:type="spellStart"/>
      <w:r>
        <w:t>behüt</w:t>
      </w:r>
      <w:proofErr w:type="spellEnd"/>
      <w:r>
        <w:t>.</w:t>
      </w:r>
      <w:r>
        <w:br/>
        <w:t>Fremder und falscher Lehr</w:t>
      </w:r>
      <w:r>
        <w:br/>
        <w:t xml:space="preserve">Durch dein Geist </w:t>
      </w:r>
      <w:proofErr w:type="spellStart"/>
      <w:r>
        <w:t>steur</w:t>
      </w:r>
      <w:proofErr w:type="spellEnd"/>
      <w:r>
        <w:t xml:space="preserve"> und wehr,</w:t>
      </w:r>
      <w:r>
        <w:br/>
        <w:t>Zu deines Namens Preis und Ehr.</w:t>
      </w:r>
    </w:p>
    <w:p w14:paraId="2BA53F2C" w14:textId="77777777" w:rsidR="00961F47" w:rsidRDefault="00961F47" w:rsidP="00961F47">
      <w:pPr>
        <w:pStyle w:val="StandardWeb"/>
      </w:pPr>
      <w:r>
        <w:t>Amen.</w:t>
      </w:r>
    </w:p>
    <w:p w14:paraId="7D08660F" w14:textId="77777777" w:rsidR="005D31D6" w:rsidRDefault="005D31D6" w:rsidP="005D31D6">
      <w:pPr>
        <w:pStyle w:val="berschrift1"/>
      </w:pPr>
      <w:r>
        <w:t xml:space="preserve">Mit </w:t>
      </w:r>
      <w:proofErr w:type="spellStart"/>
      <w:r>
        <w:t>Todesg’danken</w:t>
      </w:r>
      <w:proofErr w:type="spellEnd"/>
      <w:r>
        <w:t xml:space="preserve"> gehe ich um</w:t>
      </w:r>
    </w:p>
    <w:p w14:paraId="46404BDA" w14:textId="77777777" w:rsidR="005D31D6" w:rsidRPr="00570587" w:rsidRDefault="005D31D6" w:rsidP="005D31D6">
      <w:pPr>
        <w:rPr>
          <w:b/>
        </w:rPr>
      </w:pPr>
      <w:r w:rsidRPr="00570587">
        <w:rPr>
          <w:b/>
        </w:rPr>
        <w:t>Eine Betrachtung des Todes</w:t>
      </w:r>
    </w:p>
    <w:p w14:paraId="2BAAD485" w14:textId="77777777" w:rsidR="005D31D6" w:rsidRDefault="005D31D6" w:rsidP="005D31D6">
      <w:pPr>
        <w:pStyle w:val="StandardWeb"/>
      </w:pPr>
      <w:r>
        <w:t xml:space="preserve">Mit </w:t>
      </w:r>
      <w:proofErr w:type="spellStart"/>
      <w:r>
        <w:t>Todesg’danken</w:t>
      </w:r>
      <w:proofErr w:type="spellEnd"/>
      <w:r>
        <w:t xml:space="preserve"> gehe ich um,</w:t>
      </w:r>
      <w:r>
        <w:br/>
        <w:t xml:space="preserve">Denn er sich stets dreht um mich </w:t>
      </w:r>
      <w:proofErr w:type="spellStart"/>
      <w:r>
        <w:t>hrum</w:t>
      </w:r>
      <w:proofErr w:type="spellEnd"/>
      <w:r>
        <w:br/>
        <w:t>Und tritt mir nach gar auf dem Fuß,</w:t>
      </w:r>
      <w:r>
        <w:br/>
        <w:t xml:space="preserve">All </w:t>
      </w:r>
      <w:proofErr w:type="spellStart"/>
      <w:r>
        <w:t>Stund</w:t>
      </w:r>
      <w:proofErr w:type="spellEnd"/>
      <w:r>
        <w:t xml:space="preserve"> ich seiner warten muss.</w:t>
      </w:r>
    </w:p>
    <w:p w14:paraId="53A7C27D" w14:textId="77777777" w:rsidR="005D31D6" w:rsidRDefault="005D31D6" w:rsidP="005D31D6">
      <w:pPr>
        <w:pStyle w:val="StandardWeb"/>
      </w:pPr>
      <w:r>
        <w:t>2. Den Bogen hat er schon gespannt</w:t>
      </w:r>
      <w:r>
        <w:br/>
        <w:t>Und hat den Pfeil in seiner Hand.</w:t>
      </w:r>
      <w:r>
        <w:br/>
        <w:t>Er nimmt des Siegers eben wahr,</w:t>
      </w:r>
      <w:r>
        <w:br/>
        <w:t xml:space="preserve">Wenn er ist </w:t>
      </w:r>
      <w:proofErr w:type="spellStart"/>
      <w:r>
        <w:t>ausgeloffen</w:t>
      </w:r>
      <w:proofErr w:type="spellEnd"/>
      <w:r>
        <w:t xml:space="preserve"> gar.</w:t>
      </w:r>
    </w:p>
    <w:p w14:paraId="65DD1CE2" w14:textId="77777777" w:rsidR="005D31D6" w:rsidRDefault="005D31D6" w:rsidP="005D31D6">
      <w:pPr>
        <w:pStyle w:val="StandardWeb"/>
      </w:pPr>
      <w:r>
        <w:t>3. Denn wird er mir lassen kein Frist,</w:t>
      </w:r>
      <w:r>
        <w:br/>
        <w:t xml:space="preserve">Ich sei wohl oder </w:t>
      </w:r>
      <w:proofErr w:type="spellStart"/>
      <w:r>
        <w:t>üb’l</w:t>
      </w:r>
      <w:proofErr w:type="spellEnd"/>
      <w:r>
        <w:t xml:space="preserve"> </w:t>
      </w:r>
      <w:proofErr w:type="spellStart"/>
      <w:r>
        <w:t>gerüst</w:t>
      </w:r>
      <w:proofErr w:type="spellEnd"/>
      <w:r>
        <w:t>;</w:t>
      </w:r>
      <w:r>
        <w:br/>
        <w:t>Bald er beginnt zu klopfen an,</w:t>
      </w:r>
      <w:r>
        <w:br/>
        <w:t>Ist ihm die Tür schon aufgetan.</w:t>
      </w:r>
    </w:p>
    <w:p w14:paraId="6EAA0462" w14:textId="77777777" w:rsidR="005D31D6" w:rsidRDefault="005D31D6" w:rsidP="005D31D6">
      <w:pPr>
        <w:pStyle w:val="StandardWeb"/>
      </w:pPr>
      <w:r>
        <w:t>4. Kein Bürgen er mir setzen will,</w:t>
      </w:r>
      <w:r>
        <w:br/>
        <w:t>Steckt mir auch kein gewisses Ziel.</w:t>
      </w:r>
      <w:r>
        <w:br/>
        <w:t>Wenn er kommt und spricht nur ein Wort,</w:t>
      </w:r>
      <w:r>
        <w:br/>
        <w:t>So muss ich auf und mit ihm fort.</w:t>
      </w:r>
    </w:p>
    <w:p w14:paraId="0B770E3A" w14:textId="77777777" w:rsidR="005D31D6" w:rsidRDefault="005D31D6" w:rsidP="005D31D6">
      <w:pPr>
        <w:pStyle w:val="StandardWeb"/>
      </w:pPr>
      <w:r>
        <w:t xml:space="preserve">5. Drum, o mein liebe Seel, dich </w:t>
      </w:r>
      <w:proofErr w:type="spellStart"/>
      <w:r>
        <w:t>rüst</w:t>
      </w:r>
      <w:proofErr w:type="spellEnd"/>
      <w:r>
        <w:t>,</w:t>
      </w:r>
      <w:r>
        <w:br/>
        <w:t>Ob du vom Leib heut scheiden müsst.</w:t>
      </w:r>
      <w:r>
        <w:br/>
        <w:t xml:space="preserve">Mach dich </w:t>
      </w:r>
      <w:proofErr w:type="spellStart"/>
      <w:r>
        <w:t>gerüst</w:t>
      </w:r>
      <w:proofErr w:type="spellEnd"/>
      <w:r>
        <w:t xml:space="preserve"> und sei bereit;</w:t>
      </w:r>
      <w:r>
        <w:br/>
        <w:t>Lass dir den Tod nicht machen Leid.</w:t>
      </w:r>
    </w:p>
    <w:p w14:paraId="71698CD3" w14:textId="77777777" w:rsidR="005D31D6" w:rsidRDefault="005D31D6" w:rsidP="005D31D6">
      <w:pPr>
        <w:pStyle w:val="StandardWeb"/>
      </w:pPr>
      <w:r>
        <w:t>6. Leg ab, mein Leib, die schwere Last,</w:t>
      </w:r>
      <w:r>
        <w:br/>
        <w:t>Drin du jetzt bist nur wie ein Gast;</w:t>
      </w:r>
      <w:r>
        <w:br/>
        <w:t>Du musst doch aus dem alten Haus</w:t>
      </w:r>
      <w:r>
        <w:br/>
        <w:t xml:space="preserve">Ziehen, da wird nicht anders aus. </w:t>
      </w:r>
    </w:p>
    <w:p w14:paraId="794C7EF9" w14:textId="77777777" w:rsidR="005D31D6" w:rsidRDefault="005D31D6" w:rsidP="005D31D6">
      <w:pPr>
        <w:pStyle w:val="StandardWeb"/>
      </w:pPr>
      <w:r>
        <w:t>7. Doch aus dem armen Madensack</w:t>
      </w:r>
      <w:r>
        <w:br/>
        <w:t>Wird dir Christus am jüngsten Tag</w:t>
      </w:r>
      <w:r>
        <w:br/>
        <w:t>Ein Haus bauen, spannen und klar,</w:t>
      </w:r>
      <w:r>
        <w:br/>
        <w:t xml:space="preserve">Drin wirst du wohnen immerdar. </w:t>
      </w:r>
    </w:p>
    <w:p w14:paraId="06B00E45" w14:textId="77777777" w:rsidR="005D31D6" w:rsidRDefault="005D31D6" w:rsidP="005D31D6">
      <w:pPr>
        <w:pStyle w:val="StandardWeb"/>
      </w:pPr>
      <w:r>
        <w:t>8. Denn wollen wir beide zugleich</w:t>
      </w:r>
      <w:r>
        <w:br/>
        <w:t>Einwohner sein im Himmelreich,</w:t>
      </w:r>
      <w:r>
        <w:br/>
        <w:t>Und ewig sehen Gottes Sohn,</w:t>
      </w:r>
      <w:r>
        <w:br/>
        <w:t xml:space="preserve">Mit Lust </w:t>
      </w:r>
      <w:proofErr w:type="spellStart"/>
      <w:r>
        <w:t>alls</w:t>
      </w:r>
      <w:proofErr w:type="spellEnd"/>
      <w:r>
        <w:t xml:space="preserve"> nach </w:t>
      </w:r>
      <w:proofErr w:type="spellStart"/>
      <w:r>
        <w:t>seim</w:t>
      </w:r>
      <w:proofErr w:type="spellEnd"/>
      <w:r>
        <w:t xml:space="preserve"> Willen tun. </w:t>
      </w:r>
    </w:p>
    <w:p w14:paraId="2B2031A1" w14:textId="77777777" w:rsidR="005D31D6" w:rsidRDefault="005D31D6" w:rsidP="005D31D6">
      <w:pPr>
        <w:pStyle w:val="StandardWeb"/>
      </w:pPr>
      <w:r>
        <w:t>9. Wie wir erstlich geschaffen sein</w:t>
      </w:r>
      <w:r>
        <w:br/>
        <w:t xml:space="preserve">Von aller </w:t>
      </w:r>
      <w:proofErr w:type="spellStart"/>
      <w:r>
        <w:t>Sünd</w:t>
      </w:r>
      <w:proofErr w:type="spellEnd"/>
      <w:r>
        <w:t xml:space="preserve"> pur, </w:t>
      </w:r>
      <w:proofErr w:type="spellStart"/>
      <w:r>
        <w:t>lautr</w:t>
      </w:r>
      <w:proofErr w:type="spellEnd"/>
      <w:r>
        <w:t xml:space="preserve"> und rein,</w:t>
      </w:r>
      <w:r>
        <w:br/>
      </w:r>
      <w:proofErr w:type="spellStart"/>
      <w:r>
        <w:t>Werd</w:t>
      </w:r>
      <w:proofErr w:type="spellEnd"/>
      <w:r>
        <w:t xml:space="preserve">‘ wir sein fromm, </w:t>
      </w:r>
      <w:proofErr w:type="spellStart"/>
      <w:r>
        <w:t>grecht</w:t>
      </w:r>
      <w:proofErr w:type="spellEnd"/>
      <w:r>
        <w:t>, klug und weis,</w:t>
      </w:r>
      <w:r>
        <w:br/>
        <w:t xml:space="preserve">Wie Adam war im </w:t>
      </w:r>
      <w:proofErr w:type="spellStart"/>
      <w:r>
        <w:t>Paradeis</w:t>
      </w:r>
      <w:proofErr w:type="spellEnd"/>
      <w:r>
        <w:t xml:space="preserve">. </w:t>
      </w:r>
    </w:p>
    <w:p w14:paraId="0D1CA8AF" w14:textId="77777777" w:rsidR="005D31D6" w:rsidRDefault="005D31D6" w:rsidP="005D31D6">
      <w:pPr>
        <w:pStyle w:val="StandardWeb"/>
      </w:pPr>
      <w:r>
        <w:t>10. Mein liebe Seel, drum sei getrost,</w:t>
      </w:r>
      <w:r>
        <w:br/>
        <w:t xml:space="preserve">Christ unser Herr hat uns </w:t>
      </w:r>
      <w:proofErr w:type="spellStart"/>
      <w:r>
        <w:t>erlost</w:t>
      </w:r>
      <w:proofErr w:type="spellEnd"/>
      <w:r>
        <w:t>.</w:t>
      </w:r>
      <w:r>
        <w:br/>
        <w:t>Scheid nur willig von diesem Leben,</w:t>
      </w:r>
      <w:r>
        <w:br/>
        <w:t xml:space="preserve">Gott wird uns viel ein </w:t>
      </w:r>
      <w:proofErr w:type="spellStart"/>
      <w:r>
        <w:t>bessers</w:t>
      </w:r>
      <w:proofErr w:type="spellEnd"/>
      <w:r>
        <w:t xml:space="preserve"> geben. </w:t>
      </w:r>
    </w:p>
    <w:p w14:paraId="1F800816" w14:textId="77777777" w:rsidR="005D31D6" w:rsidRDefault="005D31D6" w:rsidP="005D31D6">
      <w:pPr>
        <w:pStyle w:val="StandardWeb"/>
      </w:pPr>
      <w:r>
        <w:t>Amen.</w:t>
      </w:r>
    </w:p>
    <w:p w14:paraId="407BCBA3" w14:textId="77777777" w:rsidR="005011CC" w:rsidRDefault="005011CC" w:rsidP="005011CC">
      <w:pPr>
        <w:pStyle w:val="berschrift1"/>
      </w:pPr>
      <w:r>
        <w:t xml:space="preserve">NU </w:t>
      </w:r>
      <w:proofErr w:type="spellStart"/>
      <w:r>
        <w:t>frewt</w:t>
      </w:r>
      <w:proofErr w:type="spellEnd"/>
      <w:r>
        <w:t xml:space="preserve"> euch, </w:t>
      </w:r>
      <w:proofErr w:type="spellStart"/>
      <w:r>
        <w:t>jr</w:t>
      </w:r>
      <w:proofErr w:type="spellEnd"/>
      <w:r>
        <w:t xml:space="preserve"> Christen </w:t>
      </w:r>
      <w:proofErr w:type="spellStart"/>
      <w:r>
        <w:t>Leut</w:t>
      </w:r>
      <w:proofErr w:type="spellEnd"/>
    </w:p>
    <w:p w14:paraId="684007B3" w14:textId="77777777" w:rsidR="005011CC" w:rsidRPr="00106E59" w:rsidRDefault="005011CC" w:rsidP="005011CC">
      <w:pPr>
        <w:rPr>
          <w:b/>
        </w:rPr>
      </w:pPr>
      <w:r w:rsidRPr="00106E59">
        <w:rPr>
          <w:b/>
        </w:rPr>
        <w:t xml:space="preserve">Ein </w:t>
      </w:r>
      <w:proofErr w:type="spellStart"/>
      <w:r w:rsidRPr="00106E59">
        <w:rPr>
          <w:b/>
        </w:rPr>
        <w:t>ander</w:t>
      </w:r>
      <w:proofErr w:type="spellEnd"/>
      <w:r w:rsidRPr="00106E59">
        <w:rPr>
          <w:b/>
        </w:rPr>
        <w:t xml:space="preserve"> </w:t>
      </w:r>
      <w:proofErr w:type="spellStart"/>
      <w:r w:rsidRPr="00106E59">
        <w:rPr>
          <w:b/>
        </w:rPr>
        <w:t>Weinacht</w:t>
      </w:r>
      <w:proofErr w:type="spellEnd"/>
      <w:r w:rsidRPr="00106E59">
        <w:rPr>
          <w:b/>
        </w:rPr>
        <w:t xml:space="preserve"> Lied,</w:t>
      </w:r>
    </w:p>
    <w:p w14:paraId="7B7455E9" w14:textId="77777777" w:rsidR="005011CC" w:rsidRPr="00106E59" w:rsidRDefault="005011CC" w:rsidP="005011CC">
      <w:pPr>
        <w:pStyle w:val="StandardWeb"/>
        <w:rPr>
          <w:i/>
        </w:rPr>
      </w:pPr>
      <w:r w:rsidRPr="00106E59">
        <w:rPr>
          <w:i/>
        </w:rPr>
        <w:t xml:space="preserve">Im </w:t>
      </w:r>
      <w:proofErr w:type="spellStart"/>
      <w:r w:rsidRPr="00106E59">
        <w:rPr>
          <w:i/>
        </w:rPr>
        <w:t>thon</w:t>
      </w:r>
      <w:proofErr w:type="spellEnd"/>
      <w:r w:rsidRPr="00106E59">
        <w:rPr>
          <w:i/>
        </w:rPr>
        <w:t xml:space="preserve">, In Natali Domini </w:t>
      </w:r>
      <w:proofErr w:type="spellStart"/>
      <w:r w:rsidRPr="00106E59">
        <w:rPr>
          <w:i/>
        </w:rPr>
        <w:t>rc</w:t>
      </w:r>
      <w:proofErr w:type="spellEnd"/>
      <w:r w:rsidRPr="00106E59">
        <w:rPr>
          <w:i/>
        </w:rPr>
        <w:t>.</w:t>
      </w:r>
    </w:p>
    <w:p w14:paraId="3910BD76" w14:textId="77777777" w:rsidR="005011CC" w:rsidRDefault="005011CC" w:rsidP="005011CC">
      <w:pPr>
        <w:pStyle w:val="StandardWeb"/>
      </w:pPr>
      <w:r>
        <w:t xml:space="preserve">NU </w:t>
      </w:r>
      <w:proofErr w:type="spellStart"/>
      <w:r>
        <w:t>frewt</w:t>
      </w:r>
      <w:proofErr w:type="spellEnd"/>
      <w:r>
        <w:t xml:space="preserve"> euch, </w:t>
      </w:r>
      <w:proofErr w:type="spellStart"/>
      <w:r>
        <w:t>jr</w:t>
      </w:r>
      <w:proofErr w:type="spellEnd"/>
      <w:r>
        <w:t xml:space="preserve"> Christen </w:t>
      </w:r>
      <w:proofErr w:type="spellStart"/>
      <w:r>
        <w:t>Leut</w:t>
      </w:r>
      <w:proofErr w:type="spellEnd"/>
      <w:r>
        <w:t>,</w:t>
      </w:r>
      <w:r>
        <w:br/>
        <w:t>denn uns hat geboren heut</w:t>
      </w:r>
      <w:r>
        <w:br/>
      </w:r>
      <w:proofErr w:type="spellStart"/>
      <w:r>
        <w:t>MAria</w:t>
      </w:r>
      <w:proofErr w:type="spellEnd"/>
      <w:r>
        <w:t xml:space="preserve"> ein Kindelein</w:t>
      </w:r>
      <w:r>
        <w:br/>
        <w:t xml:space="preserve">Gottes </w:t>
      </w:r>
      <w:proofErr w:type="spellStart"/>
      <w:r>
        <w:t>einigs</w:t>
      </w:r>
      <w:proofErr w:type="spellEnd"/>
      <w:r>
        <w:t xml:space="preserve"> </w:t>
      </w:r>
      <w:proofErr w:type="spellStart"/>
      <w:r>
        <w:t>Sönelein</w:t>
      </w:r>
      <w:proofErr w:type="spellEnd"/>
      <w:r>
        <w:t>,</w:t>
      </w:r>
      <w:r>
        <w:br/>
        <w:t>Das wird unser Brüderlein,</w:t>
      </w:r>
      <w:r>
        <w:br/>
        <w:t>leuchtet wie der Sonnen schein</w:t>
      </w:r>
      <w:r>
        <w:br/>
        <w:t xml:space="preserve">dort in seinem </w:t>
      </w:r>
      <w:proofErr w:type="spellStart"/>
      <w:r>
        <w:t>Krippelein</w:t>
      </w:r>
      <w:proofErr w:type="spellEnd"/>
      <w:r>
        <w:t>.</w:t>
      </w:r>
    </w:p>
    <w:p w14:paraId="52412E69" w14:textId="77777777" w:rsidR="005011CC" w:rsidRDefault="005011CC" w:rsidP="005011CC">
      <w:pPr>
        <w:pStyle w:val="StandardWeb"/>
      </w:pPr>
      <w:r>
        <w:t xml:space="preserve">Do </w:t>
      </w:r>
      <w:proofErr w:type="spellStart"/>
      <w:r>
        <w:t>solchs</w:t>
      </w:r>
      <w:proofErr w:type="spellEnd"/>
      <w:r>
        <w:t xml:space="preserve"> </w:t>
      </w:r>
      <w:proofErr w:type="spellStart"/>
      <w:r>
        <w:t>wurd</w:t>
      </w:r>
      <w:proofErr w:type="spellEnd"/>
      <w:r>
        <w:t xml:space="preserve"> den Hirten </w:t>
      </w:r>
      <w:proofErr w:type="spellStart"/>
      <w:r>
        <w:t>kundt</w:t>
      </w:r>
      <w:proofErr w:type="spellEnd"/>
      <w:r>
        <w:br/>
        <w:t xml:space="preserve">kamen sie dar zur selbigen </w:t>
      </w:r>
      <w:proofErr w:type="spellStart"/>
      <w:r>
        <w:t>stund</w:t>
      </w:r>
      <w:proofErr w:type="spellEnd"/>
      <w:r>
        <w:br/>
        <w:t xml:space="preserve">Und </w:t>
      </w:r>
      <w:proofErr w:type="spellStart"/>
      <w:r>
        <w:t>funden</w:t>
      </w:r>
      <w:proofErr w:type="spellEnd"/>
      <w:r>
        <w:t xml:space="preserve"> das Kindelein</w:t>
      </w:r>
      <w:r>
        <w:br/>
        <w:t xml:space="preserve">gewickelt in </w:t>
      </w:r>
      <w:proofErr w:type="spellStart"/>
      <w:r>
        <w:t>Windelein</w:t>
      </w:r>
      <w:proofErr w:type="spellEnd"/>
      <w:r>
        <w:br/>
        <w:t xml:space="preserve">Beim Ochsen und </w:t>
      </w:r>
      <w:proofErr w:type="spellStart"/>
      <w:r>
        <w:t>Eselein</w:t>
      </w:r>
      <w:proofErr w:type="spellEnd"/>
      <w:r>
        <w:t>,</w:t>
      </w:r>
      <w:r>
        <w:br/>
        <w:t>Joseph war der Pfleger sein</w:t>
      </w:r>
      <w:r>
        <w:br/>
        <w:t xml:space="preserve">und </w:t>
      </w:r>
      <w:proofErr w:type="spellStart"/>
      <w:r>
        <w:t>vil</w:t>
      </w:r>
      <w:proofErr w:type="spellEnd"/>
      <w:r>
        <w:t xml:space="preserve"> </w:t>
      </w:r>
      <w:proofErr w:type="spellStart"/>
      <w:r>
        <w:t>tausent</w:t>
      </w:r>
      <w:proofErr w:type="spellEnd"/>
      <w:r>
        <w:t xml:space="preserve"> Engelein.</w:t>
      </w:r>
    </w:p>
    <w:p w14:paraId="299E441E" w14:textId="77777777" w:rsidR="005011CC" w:rsidRDefault="005011CC" w:rsidP="005011CC">
      <w:pPr>
        <w:pStyle w:val="StandardWeb"/>
      </w:pPr>
      <w:r>
        <w:t xml:space="preserve">Den Weisen aus </w:t>
      </w:r>
      <w:proofErr w:type="spellStart"/>
      <w:r>
        <w:t>Morgenlandt</w:t>
      </w:r>
      <w:proofErr w:type="spellEnd"/>
      <w:r>
        <w:br/>
      </w:r>
      <w:proofErr w:type="spellStart"/>
      <w:r>
        <w:t>wurdt</w:t>
      </w:r>
      <w:proofErr w:type="spellEnd"/>
      <w:r>
        <w:t xml:space="preserve"> das Kindlein auch </w:t>
      </w:r>
      <w:proofErr w:type="spellStart"/>
      <w:r>
        <w:t>bekandt</w:t>
      </w:r>
      <w:proofErr w:type="spellEnd"/>
      <w:r>
        <w:t>,</w:t>
      </w:r>
      <w:r>
        <w:br/>
        <w:t xml:space="preserve">Die fielen </w:t>
      </w:r>
      <w:proofErr w:type="spellStart"/>
      <w:r>
        <w:t>auff</w:t>
      </w:r>
      <w:proofErr w:type="spellEnd"/>
      <w:r>
        <w:t xml:space="preserve"> </w:t>
      </w:r>
      <w:proofErr w:type="spellStart"/>
      <w:r>
        <w:t>jre</w:t>
      </w:r>
      <w:proofErr w:type="spellEnd"/>
      <w:r>
        <w:t xml:space="preserve"> knie,</w:t>
      </w:r>
      <w:r>
        <w:br/>
      </w:r>
      <w:proofErr w:type="spellStart"/>
      <w:r>
        <w:t>Weirach</w:t>
      </w:r>
      <w:proofErr w:type="spellEnd"/>
      <w:r>
        <w:t xml:space="preserve">, </w:t>
      </w:r>
      <w:proofErr w:type="spellStart"/>
      <w:r>
        <w:t>Golt</w:t>
      </w:r>
      <w:proofErr w:type="spellEnd"/>
      <w:r>
        <w:t xml:space="preserve">, </w:t>
      </w:r>
      <w:proofErr w:type="spellStart"/>
      <w:r>
        <w:t>Mirr</w:t>
      </w:r>
      <w:proofErr w:type="spellEnd"/>
      <w:r>
        <w:t xml:space="preserve"> brachten sie,</w:t>
      </w:r>
      <w:r>
        <w:br/>
        <w:t xml:space="preserve">Als ein Priester, </w:t>
      </w:r>
      <w:proofErr w:type="spellStart"/>
      <w:r>
        <w:t>Köng</w:t>
      </w:r>
      <w:proofErr w:type="spellEnd"/>
      <w:r>
        <w:t xml:space="preserve"> und Gott,</w:t>
      </w:r>
      <w:r>
        <w:br/>
        <w:t xml:space="preserve">der uns </w:t>
      </w:r>
      <w:proofErr w:type="spellStart"/>
      <w:r>
        <w:t>helffen</w:t>
      </w:r>
      <w:proofErr w:type="spellEnd"/>
      <w:r>
        <w:t xml:space="preserve"> </w:t>
      </w:r>
      <w:proofErr w:type="spellStart"/>
      <w:r>
        <w:t>solt</w:t>
      </w:r>
      <w:proofErr w:type="spellEnd"/>
      <w:r>
        <w:t xml:space="preserve"> aus not</w:t>
      </w:r>
      <w:r>
        <w:br/>
        <w:t xml:space="preserve">und wider </w:t>
      </w:r>
      <w:proofErr w:type="spellStart"/>
      <w:r>
        <w:t>versünen</w:t>
      </w:r>
      <w:proofErr w:type="spellEnd"/>
      <w:r>
        <w:t xml:space="preserve"> mit Gott.</w:t>
      </w:r>
    </w:p>
    <w:p w14:paraId="37A801CC" w14:textId="77777777" w:rsidR="005011CC" w:rsidRDefault="005011CC" w:rsidP="005011CC">
      <w:pPr>
        <w:pStyle w:val="StandardWeb"/>
      </w:pPr>
      <w:r>
        <w:t xml:space="preserve">Isaac, </w:t>
      </w:r>
      <w:proofErr w:type="spellStart"/>
      <w:r>
        <w:t>JAcob</w:t>
      </w:r>
      <w:proofErr w:type="spellEnd"/>
      <w:r>
        <w:t>, Abraham</w:t>
      </w:r>
      <w:r>
        <w:br/>
        <w:t xml:space="preserve">hofften </w:t>
      </w:r>
      <w:proofErr w:type="spellStart"/>
      <w:r>
        <w:t>auff</w:t>
      </w:r>
      <w:proofErr w:type="spellEnd"/>
      <w:r>
        <w:t xml:space="preserve"> den Weibes Sam,</w:t>
      </w:r>
      <w:r>
        <w:br/>
        <w:t>Die Propheten all zu gleich</w:t>
      </w:r>
      <w:r>
        <w:br/>
      </w:r>
      <w:proofErr w:type="spellStart"/>
      <w:r>
        <w:t>wündschten</w:t>
      </w:r>
      <w:proofErr w:type="spellEnd"/>
      <w:r>
        <w:t xml:space="preserve"> dieses Kindlein reich,</w:t>
      </w:r>
      <w:r>
        <w:br/>
      </w:r>
      <w:proofErr w:type="spellStart"/>
      <w:r>
        <w:t>Welchs</w:t>
      </w:r>
      <w:proofErr w:type="spellEnd"/>
      <w:r>
        <w:t xml:space="preserve"> uns heute ist </w:t>
      </w:r>
      <w:proofErr w:type="spellStart"/>
      <w:r>
        <w:t>geborn</w:t>
      </w:r>
      <w:proofErr w:type="spellEnd"/>
      <w:r>
        <w:t>,</w:t>
      </w:r>
      <w:r>
        <w:br/>
        <w:t xml:space="preserve">es stillt Gottes </w:t>
      </w:r>
      <w:proofErr w:type="spellStart"/>
      <w:r>
        <w:t>grim</w:t>
      </w:r>
      <w:proofErr w:type="spellEnd"/>
      <w:r>
        <w:t xml:space="preserve"> und </w:t>
      </w:r>
      <w:proofErr w:type="spellStart"/>
      <w:r>
        <w:t>zorn</w:t>
      </w:r>
      <w:proofErr w:type="spellEnd"/>
      <w:r>
        <w:t>,</w:t>
      </w:r>
      <w:r>
        <w:br/>
        <w:t xml:space="preserve">wider </w:t>
      </w:r>
      <w:proofErr w:type="spellStart"/>
      <w:r>
        <w:t>brengt</w:t>
      </w:r>
      <w:proofErr w:type="spellEnd"/>
      <w:r>
        <w:t xml:space="preserve">, das was </w:t>
      </w:r>
      <w:proofErr w:type="spellStart"/>
      <w:r>
        <w:t>verlorn</w:t>
      </w:r>
      <w:proofErr w:type="spellEnd"/>
      <w:r>
        <w:t>.</w:t>
      </w:r>
    </w:p>
    <w:p w14:paraId="4359D337" w14:textId="77777777" w:rsidR="005011CC" w:rsidRDefault="005011CC" w:rsidP="005011CC">
      <w:pPr>
        <w:pStyle w:val="StandardWeb"/>
      </w:pPr>
      <w:proofErr w:type="spellStart"/>
      <w:r>
        <w:t>Drumb</w:t>
      </w:r>
      <w:proofErr w:type="spellEnd"/>
      <w:r>
        <w:t xml:space="preserve"> last uns heute </w:t>
      </w:r>
      <w:proofErr w:type="spellStart"/>
      <w:r>
        <w:t>frölich</w:t>
      </w:r>
      <w:proofErr w:type="spellEnd"/>
      <w:r>
        <w:t xml:space="preserve"> sein</w:t>
      </w:r>
      <w:r>
        <w:br/>
        <w:t>und preisen das Kindelein</w:t>
      </w:r>
      <w:r>
        <w:br/>
        <w:t xml:space="preserve">Das </w:t>
      </w:r>
      <w:proofErr w:type="spellStart"/>
      <w:r>
        <w:t>versünt</w:t>
      </w:r>
      <w:proofErr w:type="spellEnd"/>
      <w:r>
        <w:t xml:space="preserve"> den Vater sein</w:t>
      </w:r>
      <w:r>
        <w:br/>
        <w:t xml:space="preserve">und </w:t>
      </w:r>
      <w:proofErr w:type="spellStart"/>
      <w:r>
        <w:t>fürt</w:t>
      </w:r>
      <w:proofErr w:type="spellEnd"/>
      <w:r>
        <w:t xml:space="preserve"> uns in </w:t>
      </w:r>
      <w:proofErr w:type="spellStart"/>
      <w:r>
        <w:t>Himel</w:t>
      </w:r>
      <w:proofErr w:type="spellEnd"/>
      <w:r>
        <w:t xml:space="preserve"> hinein,</w:t>
      </w:r>
      <w:r>
        <w:br/>
        <w:t xml:space="preserve">Erlöst uns von schuld und </w:t>
      </w:r>
      <w:proofErr w:type="spellStart"/>
      <w:r>
        <w:t>pein</w:t>
      </w:r>
      <w:proofErr w:type="spellEnd"/>
      <w:r>
        <w:t>,</w:t>
      </w:r>
      <w:r>
        <w:br/>
      </w:r>
      <w:proofErr w:type="spellStart"/>
      <w:r>
        <w:t>alls</w:t>
      </w:r>
      <w:proofErr w:type="spellEnd"/>
      <w:r>
        <w:t>, was sein ist, das ist mein:</w:t>
      </w:r>
      <w:r>
        <w:br/>
      </w:r>
      <w:proofErr w:type="spellStart"/>
      <w:r>
        <w:t>solt</w:t>
      </w:r>
      <w:proofErr w:type="spellEnd"/>
      <w:r>
        <w:t xml:space="preserve"> ich denn nicht </w:t>
      </w:r>
      <w:proofErr w:type="spellStart"/>
      <w:r>
        <w:t>frölich</w:t>
      </w:r>
      <w:proofErr w:type="spellEnd"/>
      <w:r>
        <w:t xml:space="preserve"> sein?</w:t>
      </w:r>
    </w:p>
    <w:p w14:paraId="24FD8C8E" w14:textId="77777777" w:rsidR="00106E59" w:rsidRDefault="00106E59" w:rsidP="00106E59">
      <w:pPr>
        <w:pStyle w:val="berschrift1"/>
      </w:pPr>
      <w:r>
        <w:t xml:space="preserve">NU lob, mein Seel, dein HErrn </w:t>
      </w:r>
      <w:proofErr w:type="spellStart"/>
      <w:r>
        <w:t>vnd</w:t>
      </w:r>
      <w:proofErr w:type="spellEnd"/>
      <w:r>
        <w:t xml:space="preserve"> Gott</w:t>
      </w:r>
    </w:p>
    <w:p w14:paraId="2E05DFFB" w14:textId="77777777" w:rsidR="00106E59" w:rsidRPr="00961F47" w:rsidRDefault="00106E59" w:rsidP="00106E59">
      <w:pPr>
        <w:rPr>
          <w:b/>
        </w:rPr>
      </w:pPr>
      <w:r w:rsidRPr="00961F47">
        <w:rPr>
          <w:b/>
        </w:rPr>
        <w:t xml:space="preserve">Der hundert </w:t>
      </w:r>
      <w:proofErr w:type="spellStart"/>
      <w:r w:rsidRPr="00961F47">
        <w:rPr>
          <w:b/>
        </w:rPr>
        <w:t>vnd</w:t>
      </w:r>
      <w:proofErr w:type="spellEnd"/>
      <w:r w:rsidRPr="00961F47">
        <w:rPr>
          <w:b/>
        </w:rPr>
        <w:t xml:space="preserve"> dritte Psalm </w:t>
      </w:r>
      <w:proofErr w:type="spellStart"/>
      <w:r w:rsidRPr="00961F47">
        <w:rPr>
          <w:b/>
        </w:rPr>
        <w:t>Dauids</w:t>
      </w:r>
      <w:proofErr w:type="spellEnd"/>
      <w:r w:rsidRPr="00961F47">
        <w:rPr>
          <w:b/>
        </w:rPr>
        <w:t>.</w:t>
      </w:r>
    </w:p>
    <w:p w14:paraId="326E6319" w14:textId="77777777" w:rsidR="00106E59" w:rsidRDefault="00106E59" w:rsidP="00106E59">
      <w:pPr>
        <w:pStyle w:val="StandardWeb"/>
      </w:pPr>
      <w:r>
        <w:t xml:space="preserve">NU lob, mein Seel, dein HErrn </w:t>
      </w:r>
      <w:proofErr w:type="spellStart"/>
      <w:r>
        <w:t>vnd</w:t>
      </w:r>
      <w:proofErr w:type="spellEnd"/>
      <w:r>
        <w:t xml:space="preserve"> Gott,</w:t>
      </w:r>
      <w:r>
        <w:br/>
        <w:t xml:space="preserve">von </w:t>
      </w:r>
      <w:proofErr w:type="spellStart"/>
      <w:r>
        <w:t>gantzem</w:t>
      </w:r>
      <w:proofErr w:type="spellEnd"/>
      <w:r>
        <w:t xml:space="preserve"> </w:t>
      </w:r>
      <w:proofErr w:type="spellStart"/>
      <w:r>
        <w:t>hertzn</w:t>
      </w:r>
      <w:proofErr w:type="spellEnd"/>
      <w:r>
        <w:t xml:space="preserve"> </w:t>
      </w:r>
      <w:proofErr w:type="spellStart"/>
      <w:r>
        <w:t>jn</w:t>
      </w:r>
      <w:proofErr w:type="spellEnd"/>
      <w:r>
        <w:t xml:space="preserve"> preise!</w:t>
      </w:r>
      <w:r>
        <w:br/>
      </w:r>
      <w:proofErr w:type="spellStart"/>
      <w:r>
        <w:t>Gedenck</w:t>
      </w:r>
      <w:proofErr w:type="spellEnd"/>
      <w:r>
        <w:t xml:space="preserve"> mit </w:t>
      </w:r>
      <w:proofErr w:type="spellStart"/>
      <w:r>
        <w:t>fleis</w:t>
      </w:r>
      <w:proofErr w:type="spellEnd"/>
      <w:r>
        <w:t xml:space="preserve"> aller </w:t>
      </w:r>
      <w:proofErr w:type="spellStart"/>
      <w:r>
        <w:t>Wolthat</w:t>
      </w:r>
      <w:proofErr w:type="spellEnd"/>
      <w:r>
        <w:t>,</w:t>
      </w:r>
      <w:r>
        <w:br/>
        <w:t>die er dir hat beweiset!</w:t>
      </w:r>
      <w:r>
        <w:br/>
        <w:t xml:space="preserve">All dein </w:t>
      </w:r>
      <w:proofErr w:type="spellStart"/>
      <w:r>
        <w:t>Sünd</w:t>
      </w:r>
      <w:proofErr w:type="spellEnd"/>
      <w:r>
        <w:t xml:space="preserve"> hat er dir </w:t>
      </w:r>
      <w:proofErr w:type="spellStart"/>
      <w:r>
        <w:t>geschenckt</w:t>
      </w:r>
      <w:proofErr w:type="spellEnd"/>
      <w:r>
        <w:t>,</w:t>
      </w:r>
      <w:r>
        <w:br/>
        <w:t xml:space="preserve">dein </w:t>
      </w:r>
      <w:proofErr w:type="spellStart"/>
      <w:r>
        <w:t>Missethat</w:t>
      </w:r>
      <w:proofErr w:type="spellEnd"/>
      <w:r>
        <w:t xml:space="preserve"> er nicht </w:t>
      </w:r>
      <w:proofErr w:type="spellStart"/>
      <w:r>
        <w:t>gedenckt</w:t>
      </w:r>
      <w:proofErr w:type="spellEnd"/>
      <w:r>
        <w:br/>
      </w:r>
      <w:proofErr w:type="spellStart"/>
      <w:r>
        <w:t>vnd</w:t>
      </w:r>
      <w:proofErr w:type="spellEnd"/>
      <w:r>
        <w:t xml:space="preserve"> heilt all dein gebrechen.</w:t>
      </w:r>
    </w:p>
    <w:p w14:paraId="4FDC716D" w14:textId="77777777" w:rsidR="00106E59" w:rsidRDefault="00106E59" w:rsidP="00106E59">
      <w:pPr>
        <w:pStyle w:val="StandardWeb"/>
      </w:pPr>
      <w:r>
        <w:t xml:space="preserve">Dein leben </w:t>
      </w:r>
      <w:proofErr w:type="spellStart"/>
      <w:r>
        <w:t>rett</w:t>
      </w:r>
      <w:proofErr w:type="spellEnd"/>
      <w:r>
        <w:t xml:space="preserve"> er allezeit,</w:t>
      </w:r>
      <w:r>
        <w:br/>
        <w:t xml:space="preserve">allen </w:t>
      </w:r>
      <w:proofErr w:type="spellStart"/>
      <w:r>
        <w:t>vnfall</w:t>
      </w:r>
      <w:proofErr w:type="spellEnd"/>
      <w:r>
        <w:t xml:space="preserve"> er wehret;</w:t>
      </w:r>
      <w:r>
        <w:br/>
        <w:t xml:space="preserve">Mit </w:t>
      </w:r>
      <w:proofErr w:type="spellStart"/>
      <w:r>
        <w:t>gnad</w:t>
      </w:r>
      <w:proofErr w:type="spellEnd"/>
      <w:r>
        <w:t xml:space="preserve">, gut </w:t>
      </w:r>
      <w:proofErr w:type="spellStart"/>
      <w:r>
        <w:t>vnd</w:t>
      </w:r>
      <w:proofErr w:type="spellEnd"/>
      <w:r>
        <w:t xml:space="preserve"> </w:t>
      </w:r>
      <w:proofErr w:type="spellStart"/>
      <w:r>
        <w:t>Barmhertzigkeit</w:t>
      </w:r>
      <w:proofErr w:type="spellEnd"/>
      <w:r>
        <w:br/>
        <w:t xml:space="preserve">krönet er dich </w:t>
      </w:r>
      <w:proofErr w:type="spellStart"/>
      <w:r>
        <w:t>vnd</w:t>
      </w:r>
      <w:proofErr w:type="spellEnd"/>
      <w:r>
        <w:t xml:space="preserve"> ehret,</w:t>
      </w:r>
      <w:r>
        <w:br/>
        <w:t xml:space="preserve">Hertz, </w:t>
      </w:r>
      <w:proofErr w:type="spellStart"/>
      <w:r>
        <w:t>mut</w:t>
      </w:r>
      <w:proofErr w:type="spellEnd"/>
      <w:r>
        <w:t xml:space="preserve"> </w:t>
      </w:r>
      <w:proofErr w:type="spellStart"/>
      <w:r>
        <w:t>vnd</w:t>
      </w:r>
      <w:proofErr w:type="spellEnd"/>
      <w:r>
        <w:t xml:space="preserve"> sinn ist </w:t>
      </w:r>
      <w:proofErr w:type="spellStart"/>
      <w:r>
        <w:t>freuden</w:t>
      </w:r>
      <w:proofErr w:type="spellEnd"/>
      <w:r>
        <w:t xml:space="preserve"> </w:t>
      </w:r>
      <w:proofErr w:type="spellStart"/>
      <w:r>
        <w:t>vol</w:t>
      </w:r>
      <w:proofErr w:type="spellEnd"/>
      <w:r>
        <w:t>,</w:t>
      </w:r>
      <w:r>
        <w:br/>
        <w:t xml:space="preserve">das </w:t>
      </w:r>
      <w:proofErr w:type="spellStart"/>
      <w:r>
        <w:t>Gwissn</w:t>
      </w:r>
      <w:proofErr w:type="spellEnd"/>
      <w:r>
        <w:t xml:space="preserve"> gehab sich fein </w:t>
      </w:r>
      <w:proofErr w:type="spellStart"/>
      <w:r>
        <w:t>wol</w:t>
      </w:r>
      <w:proofErr w:type="spellEnd"/>
      <w:r>
        <w:t>,</w:t>
      </w:r>
      <w:r>
        <w:br/>
        <w:t xml:space="preserve">mein Mund sein </w:t>
      </w:r>
      <w:proofErr w:type="spellStart"/>
      <w:r>
        <w:t>Wolthat</w:t>
      </w:r>
      <w:proofErr w:type="spellEnd"/>
      <w:r>
        <w:t xml:space="preserve"> preiset.</w:t>
      </w:r>
    </w:p>
    <w:p w14:paraId="56F8370A" w14:textId="77777777" w:rsidR="00106E59" w:rsidRDefault="00106E59" w:rsidP="00106E59">
      <w:pPr>
        <w:pStyle w:val="StandardWeb"/>
      </w:pPr>
      <w:r>
        <w:t>Wie ein Adler verjünget sich</w:t>
      </w:r>
      <w:r>
        <w:br/>
      </w:r>
      <w:proofErr w:type="spellStart"/>
      <w:r>
        <w:t>vnd</w:t>
      </w:r>
      <w:proofErr w:type="spellEnd"/>
      <w:r>
        <w:t xml:space="preserve"> kriegt spann </w:t>
      </w:r>
      <w:proofErr w:type="spellStart"/>
      <w:r>
        <w:t>new</w:t>
      </w:r>
      <w:proofErr w:type="spellEnd"/>
      <w:r>
        <w:t xml:space="preserve"> </w:t>
      </w:r>
      <w:proofErr w:type="spellStart"/>
      <w:r>
        <w:t>gefieder</w:t>
      </w:r>
      <w:proofErr w:type="spellEnd"/>
      <w:r>
        <w:t>,</w:t>
      </w:r>
      <w:r>
        <w:br/>
        <w:t xml:space="preserve">So hat er </w:t>
      </w:r>
      <w:proofErr w:type="spellStart"/>
      <w:r>
        <w:t>new</w:t>
      </w:r>
      <w:proofErr w:type="spellEnd"/>
      <w:r>
        <w:t xml:space="preserve"> geboren dich</w:t>
      </w:r>
      <w:r>
        <w:br/>
        <w:t xml:space="preserve">durchs Wort </w:t>
      </w:r>
      <w:proofErr w:type="spellStart"/>
      <w:r>
        <w:t>vnd</w:t>
      </w:r>
      <w:proofErr w:type="spellEnd"/>
      <w:r>
        <w:t xml:space="preserve"> sein Geist wider.</w:t>
      </w:r>
      <w:r>
        <w:br/>
        <w:t xml:space="preserve">Der HErr schafft </w:t>
      </w:r>
      <w:proofErr w:type="spellStart"/>
      <w:r>
        <w:t>Grechtigkeit</w:t>
      </w:r>
      <w:proofErr w:type="spellEnd"/>
      <w:r>
        <w:t xml:space="preserve"> </w:t>
      </w:r>
      <w:proofErr w:type="spellStart"/>
      <w:r>
        <w:t>vnnd</w:t>
      </w:r>
      <w:proofErr w:type="spellEnd"/>
      <w:r>
        <w:t xml:space="preserve"> </w:t>
      </w:r>
      <w:proofErr w:type="spellStart"/>
      <w:r>
        <w:t>Gricht</w:t>
      </w:r>
      <w:proofErr w:type="spellEnd"/>
      <w:r>
        <w:t>,</w:t>
      </w:r>
      <w:r>
        <w:br/>
        <w:t>die elenden verlest er nicht,</w:t>
      </w:r>
      <w:r>
        <w:br/>
        <w:t xml:space="preserve">die </w:t>
      </w:r>
      <w:proofErr w:type="spellStart"/>
      <w:r>
        <w:t>vnrecht</w:t>
      </w:r>
      <w:proofErr w:type="spellEnd"/>
      <w:r>
        <w:t xml:space="preserve"> müssen leiden.</w:t>
      </w:r>
    </w:p>
    <w:p w14:paraId="0B646FAD" w14:textId="77777777" w:rsidR="00106E59" w:rsidRDefault="00106E59" w:rsidP="00106E59">
      <w:pPr>
        <w:pStyle w:val="StandardWeb"/>
      </w:pPr>
      <w:r>
        <w:t xml:space="preserve">Sein </w:t>
      </w:r>
      <w:proofErr w:type="spellStart"/>
      <w:r>
        <w:t>zorn</w:t>
      </w:r>
      <w:proofErr w:type="spellEnd"/>
      <w:r>
        <w:t xml:space="preserve"> wehrt nur ein kleine zeit,</w:t>
      </w:r>
      <w:r>
        <w:br/>
        <w:t xml:space="preserve">sein </w:t>
      </w:r>
      <w:proofErr w:type="spellStart"/>
      <w:r>
        <w:t>grim</w:t>
      </w:r>
      <w:proofErr w:type="spellEnd"/>
      <w:r>
        <w:t xml:space="preserve"> sich gar bald leget;</w:t>
      </w:r>
      <w:r>
        <w:br/>
        <w:t xml:space="preserve">Er schont menschlicher </w:t>
      </w:r>
      <w:proofErr w:type="spellStart"/>
      <w:r>
        <w:t>gbrechligkeit</w:t>
      </w:r>
      <w:proofErr w:type="spellEnd"/>
      <w:r>
        <w:t>,</w:t>
      </w:r>
      <w:r>
        <w:br/>
      </w:r>
      <w:proofErr w:type="spellStart"/>
      <w:r>
        <w:t>vnser</w:t>
      </w:r>
      <w:proofErr w:type="spellEnd"/>
      <w:r>
        <w:t xml:space="preserve"> </w:t>
      </w:r>
      <w:proofErr w:type="spellStart"/>
      <w:r>
        <w:t>schwacheit</w:t>
      </w:r>
      <w:proofErr w:type="spellEnd"/>
      <w:r>
        <w:t xml:space="preserve"> er </w:t>
      </w:r>
      <w:proofErr w:type="spellStart"/>
      <w:r>
        <w:t>treget</w:t>
      </w:r>
      <w:proofErr w:type="spellEnd"/>
      <w:r>
        <w:t>.</w:t>
      </w:r>
      <w:r>
        <w:br/>
        <w:t xml:space="preserve">Er ist </w:t>
      </w:r>
      <w:proofErr w:type="spellStart"/>
      <w:r>
        <w:t>Barmhertzig</w:t>
      </w:r>
      <w:proofErr w:type="spellEnd"/>
      <w:r>
        <w:t xml:space="preserve"> </w:t>
      </w:r>
      <w:proofErr w:type="spellStart"/>
      <w:r>
        <w:t>vnd</w:t>
      </w:r>
      <w:proofErr w:type="spellEnd"/>
      <w:r>
        <w:t xml:space="preserve"> gütig</w:t>
      </w:r>
      <w:r>
        <w:br/>
      </w:r>
      <w:proofErr w:type="spellStart"/>
      <w:r>
        <w:t>gnedig</w:t>
      </w:r>
      <w:proofErr w:type="spellEnd"/>
      <w:r>
        <w:t xml:space="preserve">, </w:t>
      </w:r>
      <w:proofErr w:type="spellStart"/>
      <w:r>
        <w:t>gedultig</w:t>
      </w:r>
      <w:proofErr w:type="spellEnd"/>
      <w:r>
        <w:t xml:space="preserve">, </w:t>
      </w:r>
      <w:proofErr w:type="spellStart"/>
      <w:r>
        <w:t>langmüütig</w:t>
      </w:r>
      <w:proofErr w:type="spellEnd"/>
      <w:r>
        <w:t>,</w:t>
      </w:r>
      <w:r>
        <w:br/>
        <w:t xml:space="preserve">die </w:t>
      </w:r>
      <w:proofErr w:type="spellStart"/>
      <w:r>
        <w:t>Sünd</w:t>
      </w:r>
      <w:proofErr w:type="spellEnd"/>
      <w:r>
        <w:t xml:space="preserve"> er nicht bald straffet.</w:t>
      </w:r>
    </w:p>
    <w:p w14:paraId="271CE8AF" w14:textId="77777777" w:rsidR="00106E59" w:rsidRDefault="00106E59" w:rsidP="00106E59">
      <w:pPr>
        <w:pStyle w:val="StandardWeb"/>
      </w:pPr>
      <w:r>
        <w:t>Wie ein Vater meint seine Kind</w:t>
      </w:r>
      <w:r>
        <w:br/>
      </w:r>
      <w:proofErr w:type="spellStart"/>
      <w:r>
        <w:t>vnd</w:t>
      </w:r>
      <w:proofErr w:type="spellEnd"/>
      <w:r>
        <w:t xml:space="preserve"> </w:t>
      </w:r>
      <w:proofErr w:type="spellStart"/>
      <w:r>
        <w:t>jn</w:t>
      </w:r>
      <w:proofErr w:type="spellEnd"/>
      <w:r>
        <w:t xml:space="preserve"> </w:t>
      </w:r>
      <w:proofErr w:type="spellStart"/>
      <w:r>
        <w:t>alls</w:t>
      </w:r>
      <w:proofErr w:type="spellEnd"/>
      <w:r>
        <w:t xml:space="preserve"> </w:t>
      </w:r>
      <w:proofErr w:type="spellStart"/>
      <w:r>
        <w:t>guts</w:t>
      </w:r>
      <w:proofErr w:type="spellEnd"/>
      <w:r>
        <w:t xml:space="preserve"> erzeiget,</w:t>
      </w:r>
      <w:r>
        <w:br/>
        <w:t xml:space="preserve">So ist Gott gegen </w:t>
      </w:r>
      <w:proofErr w:type="spellStart"/>
      <w:r>
        <w:t>vns</w:t>
      </w:r>
      <w:proofErr w:type="spellEnd"/>
      <w:r>
        <w:t xml:space="preserve"> </w:t>
      </w:r>
      <w:proofErr w:type="spellStart"/>
      <w:r>
        <w:t>gesindt</w:t>
      </w:r>
      <w:proofErr w:type="spellEnd"/>
      <w:r>
        <w:t>,</w:t>
      </w:r>
      <w:r>
        <w:br/>
        <w:t xml:space="preserve">sein </w:t>
      </w:r>
      <w:proofErr w:type="spellStart"/>
      <w:r>
        <w:t>hertz</w:t>
      </w:r>
      <w:proofErr w:type="spellEnd"/>
      <w:r>
        <w:t xml:space="preserve"> zu </w:t>
      </w:r>
      <w:proofErr w:type="spellStart"/>
      <w:r>
        <w:t>vns</w:t>
      </w:r>
      <w:proofErr w:type="spellEnd"/>
      <w:r>
        <w:t xml:space="preserve"> </w:t>
      </w:r>
      <w:proofErr w:type="spellStart"/>
      <w:r>
        <w:t>geneiget</w:t>
      </w:r>
      <w:proofErr w:type="spellEnd"/>
      <w:r>
        <w:t>:</w:t>
      </w:r>
      <w:r>
        <w:br/>
        <w:t xml:space="preserve">Wer </w:t>
      </w:r>
      <w:proofErr w:type="spellStart"/>
      <w:r>
        <w:t>jn</w:t>
      </w:r>
      <w:proofErr w:type="spellEnd"/>
      <w:r>
        <w:t xml:space="preserve"> </w:t>
      </w:r>
      <w:proofErr w:type="spellStart"/>
      <w:r>
        <w:t>fürcht</w:t>
      </w:r>
      <w:proofErr w:type="spellEnd"/>
      <w:r>
        <w:t xml:space="preserve">, </w:t>
      </w:r>
      <w:proofErr w:type="spellStart"/>
      <w:r>
        <w:t>trawt</w:t>
      </w:r>
      <w:proofErr w:type="spellEnd"/>
      <w:r>
        <w:t xml:space="preserve"> </w:t>
      </w:r>
      <w:proofErr w:type="spellStart"/>
      <w:r>
        <w:t>vnd</w:t>
      </w:r>
      <w:proofErr w:type="spellEnd"/>
      <w:r>
        <w:t xml:space="preserve"> </w:t>
      </w:r>
      <w:proofErr w:type="spellStart"/>
      <w:r>
        <w:t>ruffet</w:t>
      </w:r>
      <w:proofErr w:type="spellEnd"/>
      <w:r>
        <w:t xml:space="preserve"> an,</w:t>
      </w:r>
      <w:r>
        <w:br/>
        <w:t xml:space="preserve">den </w:t>
      </w:r>
      <w:proofErr w:type="spellStart"/>
      <w:r>
        <w:t>kan</w:t>
      </w:r>
      <w:proofErr w:type="spellEnd"/>
      <w:r>
        <w:t xml:space="preserve"> </w:t>
      </w:r>
      <w:proofErr w:type="spellStart"/>
      <w:r>
        <w:t>vnd</w:t>
      </w:r>
      <w:proofErr w:type="spellEnd"/>
      <w:r>
        <w:t xml:space="preserve"> </w:t>
      </w:r>
      <w:proofErr w:type="spellStart"/>
      <w:r>
        <w:t>wil</w:t>
      </w:r>
      <w:proofErr w:type="spellEnd"/>
      <w:r>
        <w:t xml:space="preserve"> er nicht </w:t>
      </w:r>
      <w:proofErr w:type="spellStart"/>
      <w:r>
        <w:t>verlan</w:t>
      </w:r>
      <w:proofErr w:type="spellEnd"/>
      <w:r>
        <w:t>,</w:t>
      </w:r>
      <w:r>
        <w:br/>
        <w:t xml:space="preserve">denn wir sind sein </w:t>
      </w:r>
      <w:proofErr w:type="spellStart"/>
      <w:r>
        <w:t>geschöpffe</w:t>
      </w:r>
      <w:proofErr w:type="spellEnd"/>
      <w:r>
        <w:t>.</w:t>
      </w:r>
    </w:p>
    <w:p w14:paraId="1B175B31" w14:textId="77777777" w:rsidR="00106E59" w:rsidRDefault="00106E59" w:rsidP="00106E59">
      <w:pPr>
        <w:pStyle w:val="StandardWeb"/>
      </w:pPr>
      <w:r>
        <w:t xml:space="preserve">Er weis, das wir sind asch </w:t>
      </w:r>
      <w:proofErr w:type="spellStart"/>
      <w:r>
        <w:t>vnd</w:t>
      </w:r>
      <w:proofErr w:type="spellEnd"/>
      <w:r>
        <w:t xml:space="preserve"> staub</w:t>
      </w:r>
      <w:r>
        <w:br/>
      </w:r>
      <w:proofErr w:type="spellStart"/>
      <w:r>
        <w:t>vnd</w:t>
      </w:r>
      <w:proofErr w:type="spellEnd"/>
      <w:r>
        <w:t xml:space="preserve"> wie </w:t>
      </w:r>
      <w:proofErr w:type="spellStart"/>
      <w:r>
        <w:t>grass</w:t>
      </w:r>
      <w:proofErr w:type="spellEnd"/>
      <w:r>
        <w:t xml:space="preserve"> </w:t>
      </w:r>
      <w:proofErr w:type="spellStart"/>
      <w:r>
        <w:t>auff</w:t>
      </w:r>
      <w:proofErr w:type="spellEnd"/>
      <w:r>
        <w:t xml:space="preserve"> dem </w:t>
      </w:r>
      <w:proofErr w:type="spellStart"/>
      <w:r>
        <w:t>felde</w:t>
      </w:r>
      <w:proofErr w:type="spellEnd"/>
      <w:r>
        <w:t>:</w:t>
      </w:r>
      <w:r>
        <w:br/>
        <w:t xml:space="preserve">Ein Mensch </w:t>
      </w:r>
      <w:proofErr w:type="spellStart"/>
      <w:r>
        <w:t>fellt</w:t>
      </w:r>
      <w:proofErr w:type="spellEnd"/>
      <w:r>
        <w:t xml:space="preserve"> ab gleich wie das </w:t>
      </w:r>
      <w:proofErr w:type="spellStart"/>
      <w:r>
        <w:t>laub</w:t>
      </w:r>
      <w:proofErr w:type="spellEnd"/>
      <w:r>
        <w:br/>
        <w:t xml:space="preserve">von Blumen in den </w:t>
      </w:r>
      <w:proofErr w:type="spellStart"/>
      <w:r>
        <w:t>Welden</w:t>
      </w:r>
      <w:proofErr w:type="spellEnd"/>
      <w:r>
        <w:t>,</w:t>
      </w:r>
      <w:r>
        <w:br/>
        <w:t xml:space="preserve">Sein </w:t>
      </w:r>
      <w:proofErr w:type="spellStart"/>
      <w:r>
        <w:t>gnad</w:t>
      </w:r>
      <w:proofErr w:type="spellEnd"/>
      <w:r>
        <w:t xml:space="preserve"> aber wehrt ewiglich,</w:t>
      </w:r>
      <w:r>
        <w:br/>
        <w:t>der sollen allzeit trösten sich,</w:t>
      </w:r>
      <w:r>
        <w:br/>
        <w:t xml:space="preserve">die nach </w:t>
      </w:r>
      <w:proofErr w:type="spellStart"/>
      <w:r>
        <w:t>seim</w:t>
      </w:r>
      <w:proofErr w:type="spellEnd"/>
      <w:r>
        <w:t xml:space="preserve"> willen wandeln.</w:t>
      </w:r>
    </w:p>
    <w:p w14:paraId="6A122391" w14:textId="77777777" w:rsidR="00106E59" w:rsidRDefault="00106E59" w:rsidP="00106E59">
      <w:pPr>
        <w:pStyle w:val="StandardWeb"/>
      </w:pPr>
      <w:r>
        <w:t xml:space="preserve">Mosen hat er sein weg </w:t>
      </w:r>
      <w:proofErr w:type="spellStart"/>
      <w:r>
        <w:t>bericht</w:t>
      </w:r>
      <w:proofErr w:type="spellEnd"/>
      <w:r>
        <w:br/>
      </w:r>
      <w:proofErr w:type="spellStart"/>
      <w:r>
        <w:t>vnds</w:t>
      </w:r>
      <w:proofErr w:type="spellEnd"/>
      <w:r>
        <w:t xml:space="preserve"> </w:t>
      </w:r>
      <w:proofErr w:type="spellStart"/>
      <w:r>
        <w:t>Gsetz</w:t>
      </w:r>
      <w:proofErr w:type="spellEnd"/>
      <w:r>
        <w:t xml:space="preserve"> lassen </w:t>
      </w:r>
      <w:proofErr w:type="spellStart"/>
      <w:r>
        <w:t>auff</w:t>
      </w:r>
      <w:proofErr w:type="spellEnd"/>
      <w:r>
        <w:t xml:space="preserve"> schreiben,</w:t>
      </w:r>
      <w:r>
        <w:br/>
      </w:r>
      <w:proofErr w:type="spellStart"/>
      <w:r>
        <w:t>Auff</w:t>
      </w:r>
      <w:proofErr w:type="spellEnd"/>
      <w:r>
        <w:t xml:space="preserve"> das Israel </w:t>
      </w:r>
      <w:proofErr w:type="spellStart"/>
      <w:r>
        <w:t>jrret</w:t>
      </w:r>
      <w:proofErr w:type="spellEnd"/>
      <w:r>
        <w:t xml:space="preserve"> nicht</w:t>
      </w:r>
      <w:r>
        <w:br/>
      </w:r>
      <w:proofErr w:type="spellStart"/>
      <w:r>
        <w:t>vnd</w:t>
      </w:r>
      <w:proofErr w:type="spellEnd"/>
      <w:r>
        <w:t xml:space="preserve"> </w:t>
      </w:r>
      <w:proofErr w:type="spellStart"/>
      <w:r>
        <w:t>bey</w:t>
      </w:r>
      <w:proofErr w:type="spellEnd"/>
      <w:r>
        <w:t xml:space="preserve"> </w:t>
      </w:r>
      <w:proofErr w:type="spellStart"/>
      <w:r>
        <w:t>seim</w:t>
      </w:r>
      <w:proofErr w:type="spellEnd"/>
      <w:r>
        <w:t xml:space="preserve"> Wort möcht bleiben,</w:t>
      </w:r>
      <w:r>
        <w:br/>
        <w:t xml:space="preserve">Sein wunder macht er </w:t>
      </w:r>
      <w:proofErr w:type="spellStart"/>
      <w:r>
        <w:t>jn</w:t>
      </w:r>
      <w:proofErr w:type="spellEnd"/>
      <w:r>
        <w:t xml:space="preserve"> </w:t>
      </w:r>
      <w:proofErr w:type="spellStart"/>
      <w:r>
        <w:t>bekandt</w:t>
      </w:r>
      <w:proofErr w:type="spellEnd"/>
      <w:r>
        <w:t>,</w:t>
      </w:r>
      <w:r>
        <w:br/>
        <w:t xml:space="preserve">do er sie mit </w:t>
      </w:r>
      <w:proofErr w:type="spellStart"/>
      <w:r>
        <w:t>gwaltiger</w:t>
      </w:r>
      <w:proofErr w:type="spellEnd"/>
      <w:r>
        <w:t xml:space="preserve"> Hand</w:t>
      </w:r>
      <w:r>
        <w:br/>
        <w:t>vom Pharao erlöset.</w:t>
      </w:r>
    </w:p>
    <w:p w14:paraId="54EB576D" w14:textId="77777777" w:rsidR="00106E59" w:rsidRDefault="00106E59" w:rsidP="00106E59">
      <w:pPr>
        <w:pStyle w:val="StandardWeb"/>
      </w:pPr>
      <w:r>
        <w:t xml:space="preserve">Im </w:t>
      </w:r>
      <w:proofErr w:type="spellStart"/>
      <w:r>
        <w:t>Himel</w:t>
      </w:r>
      <w:proofErr w:type="spellEnd"/>
      <w:r>
        <w:t xml:space="preserve"> hoch sein Regiment</w:t>
      </w:r>
      <w:r>
        <w:br/>
      </w:r>
      <w:proofErr w:type="spellStart"/>
      <w:r>
        <w:t>fürt</w:t>
      </w:r>
      <w:proofErr w:type="spellEnd"/>
      <w:r>
        <w:t xml:space="preserve"> er mit </w:t>
      </w:r>
      <w:proofErr w:type="spellStart"/>
      <w:r>
        <w:t>gwalt</w:t>
      </w:r>
      <w:proofErr w:type="spellEnd"/>
      <w:r>
        <w:t xml:space="preserve"> </w:t>
      </w:r>
      <w:proofErr w:type="spellStart"/>
      <w:r>
        <w:t>vnd</w:t>
      </w:r>
      <w:proofErr w:type="spellEnd"/>
      <w:r>
        <w:t xml:space="preserve"> ehren,</w:t>
      </w:r>
      <w:r>
        <w:br/>
        <w:t xml:space="preserve">Im </w:t>
      </w:r>
      <w:proofErr w:type="spellStart"/>
      <w:r>
        <w:t>ghorchen</w:t>
      </w:r>
      <w:proofErr w:type="spellEnd"/>
      <w:r>
        <w:t xml:space="preserve"> alle Element,</w:t>
      </w:r>
      <w:r>
        <w:br/>
        <w:t xml:space="preserve">sein macht </w:t>
      </w:r>
      <w:proofErr w:type="spellStart"/>
      <w:r>
        <w:t>kan</w:t>
      </w:r>
      <w:proofErr w:type="spellEnd"/>
      <w:r>
        <w:t xml:space="preserve"> niemand wehren:</w:t>
      </w:r>
      <w:r>
        <w:br/>
        <w:t xml:space="preserve">So lob den HErrn, </w:t>
      </w:r>
      <w:proofErr w:type="spellStart"/>
      <w:r>
        <w:t>jr</w:t>
      </w:r>
      <w:proofErr w:type="spellEnd"/>
      <w:r>
        <w:t xml:space="preserve"> Engelein,</w:t>
      </w:r>
      <w:r>
        <w:br/>
        <w:t xml:space="preserve">die </w:t>
      </w:r>
      <w:proofErr w:type="spellStart"/>
      <w:r>
        <w:t>jr</w:t>
      </w:r>
      <w:proofErr w:type="spellEnd"/>
      <w:r>
        <w:t xml:space="preserve"> </w:t>
      </w:r>
      <w:proofErr w:type="spellStart"/>
      <w:r>
        <w:t>ausricht</w:t>
      </w:r>
      <w:proofErr w:type="spellEnd"/>
      <w:r>
        <w:t xml:space="preserve"> den willen sein</w:t>
      </w:r>
      <w:r>
        <w:br/>
      </w:r>
      <w:proofErr w:type="spellStart"/>
      <w:r>
        <w:t>vnd</w:t>
      </w:r>
      <w:proofErr w:type="spellEnd"/>
      <w:r>
        <w:t xml:space="preserve"> sein Wort weit ausbreitet!</w:t>
      </w:r>
    </w:p>
    <w:p w14:paraId="6385E40F" w14:textId="77777777" w:rsidR="00106E59" w:rsidRDefault="00106E59" w:rsidP="00106E59">
      <w:pPr>
        <w:pStyle w:val="StandardWeb"/>
      </w:pPr>
      <w:proofErr w:type="spellStart"/>
      <w:r>
        <w:t>Ir</w:t>
      </w:r>
      <w:proofErr w:type="spellEnd"/>
      <w:r>
        <w:t xml:space="preserve"> Heerscharen, lobt </w:t>
      </w:r>
      <w:proofErr w:type="spellStart"/>
      <w:r>
        <w:t>ewren</w:t>
      </w:r>
      <w:proofErr w:type="spellEnd"/>
      <w:r>
        <w:t xml:space="preserve"> Gott,</w:t>
      </w:r>
      <w:r>
        <w:br/>
        <w:t xml:space="preserve">die </w:t>
      </w:r>
      <w:proofErr w:type="spellStart"/>
      <w:r>
        <w:t>jr</w:t>
      </w:r>
      <w:proofErr w:type="spellEnd"/>
      <w:r>
        <w:t xml:space="preserve"> </w:t>
      </w:r>
      <w:proofErr w:type="spellStart"/>
      <w:r>
        <w:t>thut</w:t>
      </w:r>
      <w:proofErr w:type="spellEnd"/>
      <w:r>
        <w:t xml:space="preserve"> nach </w:t>
      </w:r>
      <w:proofErr w:type="spellStart"/>
      <w:r>
        <w:t>seim</w:t>
      </w:r>
      <w:proofErr w:type="spellEnd"/>
      <w:r>
        <w:t xml:space="preserve"> </w:t>
      </w:r>
      <w:proofErr w:type="spellStart"/>
      <w:r>
        <w:t>gfallen</w:t>
      </w:r>
      <w:proofErr w:type="spellEnd"/>
      <w:r>
        <w:br/>
      </w:r>
      <w:proofErr w:type="spellStart"/>
      <w:r>
        <w:t>Vnd</w:t>
      </w:r>
      <w:proofErr w:type="spellEnd"/>
      <w:r>
        <w:t xml:space="preserve"> </w:t>
      </w:r>
      <w:proofErr w:type="spellStart"/>
      <w:r>
        <w:t>richt</w:t>
      </w:r>
      <w:proofErr w:type="spellEnd"/>
      <w:r>
        <w:t xml:space="preserve"> mit </w:t>
      </w:r>
      <w:proofErr w:type="spellStart"/>
      <w:r>
        <w:t>fleis</w:t>
      </w:r>
      <w:proofErr w:type="spellEnd"/>
      <w:r>
        <w:t xml:space="preserve"> aus sein gebot,</w:t>
      </w:r>
      <w:r>
        <w:br/>
        <w:t xml:space="preserve">lobt seine </w:t>
      </w:r>
      <w:proofErr w:type="spellStart"/>
      <w:r>
        <w:t>Werck</w:t>
      </w:r>
      <w:proofErr w:type="spellEnd"/>
      <w:r>
        <w:t xml:space="preserve"> mit schalle!</w:t>
      </w:r>
      <w:r>
        <w:br/>
      </w:r>
      <w:proofErr w:type="spellStart"/>
      <w:r>
        <w:t>Vnd</w:t>
      </w:r>
      <w:proofErr w:type="spellEnd"/>
      <w:r>
        <w:t xml:space="preserve"> du, mein </w:t>
      </w:r>
      <w:proofErr w:type="spellStart"/>
      <w:r>
        <w:t>allerlibste</w:t>
      </w:r>
      <w:proofErr w:type="spellEnd"/>
      <w:r>
        <w:t xml:space="preserve"> Seel,</w:t>
      </w:r>
      <w:r>
        <w:br/>
        <w:t xml:space="preserve">preis Gott </w:t>
      </w:r>
      <w:proofErr w:type="spellStart"/>
      <w:r>
        <w:t>vnd</w:t>
      </w:r>
      <w:proofErr w:type="spellEnd"/>
      <w:r>
        <w:t xml:space="preserve"> sein </w:t>
      </w:r>
      <w:proofErr w:type="spellStart"/>
      <w:r>
        <w:t>Wolthat</w:t>
      </w:r>
      <w:proofErr w:type="spellEnd"/>
      <w:r>
        <w:t xml:space="preserve"> </w:t>
      </w:r>
      <w:proofErr w:type="spellStart"/>
      <w:r>
        <w:t>erzel</w:t>
      </w:r>
      <w:proofErr w:type="spellEnd"/>
      <w:r>
        <w:t>,</w:t>
      </w:r>
      <w:r>
        <w:br/>
      </w:r>
      <w:proofErr w:type="spellStart"/>
      <w:r>
        <w:t>rhüm</w:t>
      </w:r>
      <w:proofErr w:type="spellEnd"/>
      <w:r>
        <w:t xml:space="preserve"> sie von </w:t>
      </w:r>
      <w:proofErr w:type="spellStart"/>
      <w:r>
        <w:t>gantzem</w:t>
      </w:r>
      <w:proofErr w:type="spellEnd"/>
      <w:r>
        <w:t xml:space="preserve"> </w:t>
      </w:r>
      <w:proofErr w:type="spellStart"/>
      <w:r>
        <w:t>hertzen</w:t>
      </w:r>
      <w:proofErr w:type="spellEnd"/>
      <w:r>
        <w:t>! Amen.</w:t>
      </w:r>
    </w:p>
    <w:p w14:paraId="228B1022" w14:textId="77777777" w:rsidR="00106E59" w:rsidRDefault="00106E59" w:rsidP="00106E59">
      <w:pPr>
        <w:pStyle w:val="StandardWeb"/>
      </w:pPr>
      <w:r>
        <w:t>Quelle</w:t>
      </w:r>
    </w:p>
    <w:p w14:paraId="4E4D970A" w14:textId="2C17493F" w:rsidR="00994D50" w:rsidRDefault="00994D50" w:rsidP="00994D50">
      <w:pPr>
        <w:pStyle w:val="berschrift1"/>
      </w:pPr>
      <w:r>
        <w:t>Nun lob mein Seel dein Herrn und Gott</w:t>
      </w:r>
      <w:r w:rsidR="00106E59">
        <w:t xml:space="preserve"> (modernisiert)</w:t>
      </w:r>
    </w:p>
    <w:p w14:paraId="11A83ED1" w14:textId="77777777" w:rsidR="00994D50" w:rsidRPr="00994D50" w:rsidRDefault="00994D50" w:rsidP="00994D50">
      <w:pPr>
        <w:rPr>
          <w:b/>
        </w:rPr>
      </w:pPr>
      <w:r w:rsidRPr="00994D50">
        <w:rPr>
          <w:b/>
        </w:rPr>
        <w:t>Der 103. Psalm Davids.</w:t>
      </w:r>
    </w:p>
    <w:p w14:paraId="7E7E85C7" w14:textId="77777777" w:rsidR="00994D50" w:rsidRDefault="00994D50" w:rsidP="00994D50">
      <w:pPr>
        <w:pStyle w:val="StandardWeb"/>
      </w:pPr>
      <w:r>
        <w:t>Nun lob mein Seel dein Herrn und Gott,</w:t>
      </w:r>
      <w:r>
        <w:br/>
        <w:t xml:space="preserve">Von ganzem </w:t>
      </w:r>
      <w:proofErr w:type="spellStart"/>
      <w:r>
        <w:t>Herzn</w:t>
      </w:r>
      <w:proofErr w:type="spellEnd"/>
      <w:r>
        <w:t xml:space="preserve"> ihn preise.</w:t>
      </w:r>
      <w:r>
        <w:br/>
        <w:t>Gedenk mit Fleiß aller Wohltat,</w:t>
      </w:r>
      <w:r>
        <w:br/>
        <w:t>Die er dir hat beweiset.</w:t>
      </w:r>
      <w:r>
        <w:br/>
        <w:t xml:space="preserve">All dein </w:t>
      </w:r>
      <w:proofErr w:type="spellStart"/>
      <w:r>
        <w:t>Sünd</w:t>
      </w:r>
      <w:proofErr w:type="spellEnd"/>
      <w:r>
        <w:t xml:space="preserve"> hat er dir geschenkt,</w:t>
      </w:r>
      <w:r>
        <w:br/>
        <w:t>Dein Missetat er nicht gedenkt,</w:t>
      </w:r>
      <w:r>
        <w:br/>
        <w:t>Und heilt all dein Gebrechen.</w:t>
      </w:r>
    </w:p>
    <w:p w14:paraId="56DF29CA" w14:textId="77777777" w:rsidR="00994D50" w:rsidRDefault="00994D50" w:rsidP="00994D50">
      <w:pPr>
        <w:pStyle w:val="StandardWeb"/>
      </w:pPr>
      <w:r>
        <w:t xml:space="preserve">2. Dein Leben </w:t>
      </w:r>
      <w:proofErr w:type="spellStart"/>
      <w:r>
        <w:t>rett</w:t>
      </w:r>
      <w:proofErr w:type="spellEnd"/>
      <w:r>
        <w:t xml:space="preserve"> er allezeit,</w:t>
      </w:r>
      <w:r>
        <w:br/>
        <w:t>Allen Unfall er wehret.</w:t>
      </w:r>
      <w:r>
        <w:br/>
        <w:t xml:space="preserve">Mit Gnad, </w:t>
      </w:r>
      <w:proofErr w:type="spellStart"/>
      <w:r>
        <w:t>Güt</w:t>
      </w:r>
      <w:proofErr w:type="spellEnd"/>
      <w:r>
        <w:t xml:space="preserve"> und Barmherzigkeit</w:t>
      </w:r>
      <w:r>
        <w:br/>
        <w:t>Krönet er dich und ehret.</w:t>
      </w:r>
      <w:r>
        <w:br/>
        <w:t>Herz, Mut und Sinn ist Freuden voll,</w:t>
      </w:r>
      <w:r>
        <w:br/>
        <w:t xml:space="preserve">Das </w:t>
      </w:r>
      <w:proofErr w:type="spellStart"/>
      <w:r>
        <w:t>Gwissen</w:t>
      </w:r>
      <w:proofErr w:type="spellEnd"/>
      <w:r>
        <w:t xml:space="preserve"> gehab sich fein wohl,</w:t>
      </w:r>
      <w:r>
        <w:br/>
        <w:t xml:space="preserve">Mein Mund sein Wohltat preiset. </w:t>
      </w:r>
    </w:p>
    <w:p w14:paraId="4A530605" w14:textId="77777777" w:rsidR="00994D50" w:rsidRDefault="00994D50" w:rsidP="00994D50">
      <w:pPr>
        <w:pStyle w:val="StandardWeb"/>
      </w:pPr>
      <w:r>
        <w:t>3. Wie ein Adler verjünget sich,</w:t>
      </w:r>
      <w:r>
        <w:br/>
        <w:t>Und kriegt spannen Gefieder,</w:t>
      </w:r>
      <w:r>
        <w:br/>
        <w:t>So hat er neugeboren dich</w:t>
      </w:r>
      <w:r>
        <w:br/>
        <w:t>Durchs Wort und sein Geist wieder</w:t>
      </w:r>
      <w:r>
        <w:br/>
        <w:t xml:space="preserve">Der Herr schafft </w:t>
      </w:r>
      <w:proofErr w:type="spellStart"/>
      <w:r>
        <w:t>Grechtigkeit</w:t>
      </w:r>
      <w:proofErr w:type="spellEnd"/>
      <w:r>
        <w:t xml:space="preserve"> und </w:t>
      </w:r>
      <w:proofErr w:type="spellStart"/>
      <w:r>
        <w:t>Gricht</w:t>
      </w:r>
      <w:proofErr w:type="spellEnd"/>
      <w:r>
        <w:t>,</w:t>
      </w:r>
      <w:r>
        <w:br/>
        <w:t>Die Elenden verlässt er nicht,</w:t>
      </w:r>
      <w:r>
        <w:br/>
        <w:t xml:space="preserve">Die Unrecht müssen leiden. </w:t>
      </w:r>
    </w:p>
    <w:p w14:paraId="6E1ACD46" w14:textId="77777777" w:rsidR="00994D50" w:rsidRDefault="00994D50" w:rsidP="00994D50">
      <w:pPr>
        <w:pStyle w:val="StandardWeb"/>
      </w:pPr>
      <w:r>
        <w:t>4. Sein Zorn währt nur ein kleine Zeit,</w:t>
      </w:r>
      <w:r>
        <w:br/>
        <w:t>Sein Grimm sich gar bald leget.</w:t>
      </w:r>
      <w:r>
        <w:br/>
        <w:t xml:space="preserve">Er schont menschlicher </w:t>
      </w:r>
      <w:proofErr w:type="spellStart"/>
      <w:r>
        <w:t>Gbrechlichkeit</w:t>
      </w:r>
      <w:proofErr w:type="spellEnd"/>
      <w:r>
        <w:t>,</w:t>
      </w:r>
      <w:r>
        <w:br/>
        <w:t xml:space="preserve">Unser Schwachheit er </w:t>
      </w:r>
      <w:proofErr w:type="spellStart"/>
      <w:r>
        <w:t>träget</w:t>
      </w:r>
      <w:proofErr w:type="spellEnd"/>
      <w:r>
        <w:t>.</w:t>
      </w:r>
      <w:r>
        <w:br/>
        <w:t>Er ist barmherzig und gütig,</w:t>
      </w:r>
      <w:r>
        <w:br/>
        <w:t>Gnädig, geduldig, langmütig,</w:t>
      </w:r>
      <w:r>
        <w:br/>
        <w:t xml:space="preserve">Die Sünder nicht bald strafet. </w:t>
      </w:r>
    </w:p>
    <w:p w14:paraId="1541E002" w14:textId="145D23B8" w:rsidR="00994D50" w:rsidRDefault="00994D50" w:rsidP="00994D50">
      <w:pPr>
        <w:pStyle w:val="StandardWeb"/>
      </w:pPr>
      <w:r>
        <w:t>5. Wie ein Vater meint seine Kind</w:t>
      </w:r>
      <w:r>
        <w:br/>
        <w:t>Und ihn als Guts erzeiget,</w:t>
      </w:r>
      <w:r>
        <w:br/>
        <w:t>So ist Gott gegen uns gesinnt,</w:t>
      </w:r>
      <w:r>
        <w:br/>
        <w:t xml:space="preserve">Sein Herz zu uns </w:t>
      </w:r>
      <w:proofErr w:type="spellStart"/>
      <w:r>
        <w:t>geneiget</w:t>
      </w:r>
      <w:proofErr w:type="spellEnd"/>
      <w:r>
        <w:t>.</w:t>
      </w:r>
      <w:r>
        <w:br/>
        <w:t xml:space="preserve">Wer ihn </w:t>
      </w:r>
      <w:proofErr w:type="spellStart"/>
      <w:r>
        <w:t>fürcht</w:t>
      </w:r>
      <w:proofErr w:type="spellEnd"/>
      <w:r>
        <w:t>, traut und rufet an,</w:t>
      </w:r>
      <w:r>
        <w:br/>
        <w:t xml:space="preserve">Den kann und will er nicht </w:t>
      </w:r>
      <w:proofErr w:type="spellStart"/>
      <w:r>
        <w:t>verlan</w:t>
      </w:r>
      <w:proofErr w:type="spellEnd"/>
      <w:r w:rsidR="005751A9">
        <w:rPr>
          <w:rStyle w:val="Funotenzeichen"/>
        </w:rPr>
        <w:footnoteReference w:id="20"/>
      </w:r>
      <w:r>
        <w:t>;</w:t>
      </w:r>
      <w:r>
        <w:br/>
        <w:t xml:space="preserve">Denn wir sind sein Geschöpfe. </w:t>
      </w:r>
    </w:p>
    <w:p w14:paraId="1B3B5DA8" w14:textId="77777777" w:rsidR="00994D50" w:rsidRDefault="00994D50" w:rsidP="00994D50">
      <w:pPr>
        <w:pStyle w:val="StandardWeb"/>
      </w:pPr>
      <w:r>
        <w:t>6. Er weiß, dass wir sind Asch und Staub,</w:t>
      </w:r>
      <w:r>
        <w:br/>
        <w:t>Und wie Gras auf dem Felde.</w:t>
      </w:r>
      <w:r>
        <w:br/>
        <w:t>Ein Mensch fällt ab, gleichwie das Laub</w:t>
      </w:r>
      <w:r>
        <w:br/>
        <w:t xml:space="preserve">Von Blumen in den </w:t>
      </w:r>
      <w:proofErr w:type="spellStart"/>
      <w:r>
        <w:t>Wälden</w:t>
      </w:r>
      <w:proofErr w:type="spellEnd"/>
      <w:r>
        <w:t>.</w:t>
      </w:r>
      <w:r>
        <w:br/>
        <w:t>Sein Gnad aber währt ewiglich,</w:t>
      </w:r>
      <w:r>
        <w:br/>
        <w:t xml:space="preserve">Der sollen </w:t>
      </w:r>
      <w:proofErr w:type="spellStart"/>
      <w:r>
        <w:t>alzeit</w:t>
      </w:r>
      <w:proofErr w:type="spellEnd"/>
      <w:r>
        <w:t xml:space="preserve"> trösten sich,</w:t>
      </w:r>
      <w:r>
        <w:br/>
        <w:t xml:space="preserve">Die nach </w:t>
      </w:r>
      <w:proofErr w:type="spellStart"/>
      <w:r>
        <w:t>seim</w:t>
      </w:r>
      <w:proofErr w:type="spellEnd"/>
      <w:r>
        <w:t xml:space="preserve"> Willen wandeln. </w:t>
      </w:r>
    </w:p>
    <w:p w14:paraId="4F84C0F5" w14:textId="77777777" w:rsidR="00994D50" w:rsidRDefault="00994D50" w:rsidP="00994D50">
      <w:pPr>
        <w:pStyle w:val="StandardWeb"/>
      </w:pPr>
      <w:r>
        <w:t xml:space="preserve">7. Mosen hat er sein Weg </w:t>
      </w:r>
      <w:proofErr w:type="spellStart"/>
      <w:r>
        <w:t>bericht</w:t>
      </w:r>
      <w:proofErr w:type="spellEnd"/>
      <w:r>
        <w:t>,</w:t>
      </w:r>
      <w:r>
        <w:br/>
      </w:r>
      <w:proofErr w:type="spellStart"/>
      <w:r>
        <w:t>Unds</w:t>
      </w:r>
      <w:proofErr w:type="spellEnd"/>
      <w:r>
        <w:t xml:space="preserve"> </w:t>
      </w:r>
      <w:proofErr w:type="spellStart"/>
      <w:r>
        <w:t>Gsetz</w:t>
      </w:r>
      <w:proofErr w:type="spellEnd"/>
      <w:r>
        <w:t xml:space="preserve"> lassen aufschreiben,</w:t>
      </w:r>
      <w:r>
        <w:br/>
        <w:t>Auf dass Israel irret nicht,</w:t>
      </w:r>
      <w:r>
        <w:br/>
        <w:t xml:space="preserve">Und bei </w:t>
      </w:r>
      <w:proofErr w:type="spellStart"/>
      <w:r>
        <w:t>seim</w:t>
      </w:r>
      <w:proofErr w:type="spellEnd"/>
      <w:r>
        <w:t xml:space="preserve"> Wort möcht bleiben.</w:t>
      </w:r>
      <w:r>
        <w:br/>
        <w:t>Sein Wunder macht er ihn bekannt,</w:t>
      </w:r>
      <w:r>
        <w:br/>
        <w:t xml:space="preserve">Da er sie mit </w:t>
      </w:r>
      <w:proofErr w:type="spellStart"/>
      <w:r>
        <w:t>gwaltiger</w:t>
      </w:r>
      <w:proofErr w:type="spellEnd"/>
      <w:r>
        <w:t xml:space="preserve"> Hand</w:t>
      </w:r>
      <w:r>
        <w:br/>
        <w:t xml:space="preserve">Vom Pharao erlöset. </w:t>
      </w:r>
    </w:p>
    <w:p w14:paraId="32EB696C" w14:textId="77777777" w:rsidR="00994D50" w:rsidRDefault="00994D50" w:rsidP="00994D50">
      <w:pPr>
        <w:pStyle w:val="StandardWeb"/>
      </w:pPr>
      <w:r>
        <w:t>8. Im Himmel hoch sein Regiment</w:t>
      </w:r>
      <w:r>
        <w:br/>
        <w:t xml:space="preserve">Führt er mit </w:t>
      </w:r>
      <w:proofErr w:type="spellStart"/>
      <w:r>
        <w:t>Gwalt</w:t>
      </w:r>
      <w:proofErr w:type="spellEnd"/>
      <w:r>
        <w:t xml:space="preserve"> und Ehren.</w:t>
      </w:r>
      <w:r>
        <w:br/>
        <w:t xml:space="preserve">Ihm </w:t>
      </w:r>
      <w:proofErr w:type="spellStart"/>
      <w:r>
        <w:t>ghorchen</w:t>
      </w:r>
      <w:proofErr w:type="spellEnd"/>
      <w:r>
        <w:t xml:space="preserve"> alle Element,</w:t>
      </w:r>
      <w:r>
        <w:br/>
        <w:t>Sein Macht kann Niemand wehren.</w:t>
      </w:r>
      <w:r>
        <w:br/>
        <w:t>So lobt den Herrn, ihr Engelein,</w:t>
      </w:r>
      <w:r>
        <w:br/>
        <w:t xml:space="preserve">Die ihr </w:t>
      </w:r>
      <w:proofErr w:type="spellStart"/>
      <w:r>
        <w:t>ausricht</w:t>
      </w:r>
      <w:proofErr w:type="spellEnd"/>
      <w:r>
        <w:t xml:space="preserve"> den Willen sein</w:t>
      </w:r>
      <w:r>
        <w:br/>
        <w:t xml:space="preserve">Und sein Wort weit ausbreitet. </w:t>
      </w:r>
    </w:p>
    <w:p w14:paraId="0C3815BA" w14:textId="77777777" w:rsidR="00994D50" w:rsidRDefault="00994D50" w:rsidP="00994D50">
      <w:pPr>
        <w:pStyle w:val="StandardWeb"/>
      </w:pPr>
      <w:r>
        <w:t>9. Ihr Heerscharen, lobt euren Gott,</w:t>
      </w:r>
      <w:r>
        <w:br/>
        <w:t xml:space="preserve">Die ihr tut nach </w:t>
      </w:r>
      <w:proofErr w:type="spellStart"/>
      <w:r>
        <w:t>seim</w:t>
      </w:r>
      <w:proofErr w:type="spellEnd"/>
      <w:r>
        <w:t xml:space="preserve"> </w:t>
      </w:r>
      <w:proofErr w:type="spellStart"/>
      <w:r>
        <w:t>Gfallen</w:t>
      </w:r>
      <w:proofErr w:type="spellEnd"/>
      <w:r>
        <w:t>,</w:t>
      </w:r>
      <w:r>
        <w:br/>
        <w:t xml:space="preserve">Und </w:t>
      </w:r>
      <w:proofErr w:type="spellStart"/>
      <w:r>
        <w:t>richt</w:t>
      </w:r>
      <w:proofErr w:type="spellEnd"/>
      <w:r>
        <w:t xml:space="preserve"> mit Fleiß aus sein Gebot,</w:t>
      </w:r>
      <w:r>
        <w:br/>
        <w:t>Lobt seine Werk mit Schalle.</w:t>
      </w:r>
      <w:r>
        <w:br/>
        <w:t>Und du, mein allerliebste Seel,</w:t>
      </w:r>
      <w:r>
        <w:br/>
        <w:t>Preis Gott, und sein Wohltat erzähl,</w:t>
      </w:r>
      <w:r>
        <w:br/>
        <w:t xml:space="preserve">Rühm sie von ganzem Herzen. </w:t>
      </w:r>
    </w:p>
    <w:p w14:paraId="5EA62A9B" w14:textId="77777777" w:rsidR="00994D50" w:rsidRDefault="00994D50" w:rsidP="00994D50">
      <w:pPr>
        <w:pStyle w:val="StandardWeb"/>
      </w:pPr>
      <w:r>
        <w:t>Amen.</w:t>
      </w:r>
    </w:p>
    <w:p w14:paraId="5F47D361" w14:textId="77777777" w:rsidR="00106E59" w:rsidRDefault="00106E59" w:rsidP="00106E59">
      <w:pPr>
        <w:pStyle w:val="berschrift1"/>
      </w:pPr>
      <w:r w:rsidRPr="00106E59">
        <w:t xml:space="preserve">O </w:t>
      </w:r>
      <w:proofErr w:type="spellStart"/>
      <w:r w:rsidRPr="00106E59">
        <w:t>heiligs</w:t>
      </w:r>
      <w:proofErr w:type="spellEnd"/>
      <w:r w:rsidRPr="00106E59">
        <w:t xml:space="preserve"> Kreuz, daran Christus starb</w:t>
      </w:r>
    </w:p>
    <w:p w14:paraId="618525CD" w14:textId="77777777" w:rsidR="00106E59" w:rsidRDefault="00106E59" w:rsidP="00106E59">
      <w:pPr>
        <w:pStyle w:val="StandardWeb"/>
      </w:pPr>
      <w:r>
        <w:t xml:space="preserve">1.) O </w:t>
      </w:r>
      <w:proofErr w:type="spellStart"/>
      <w:r>
        <w:t>heiligs</w:t>
      </w:r>
      <w:proofErr w:type="spellEnd"/>
      <w:r>
        <w:t xml:space="preserve"> Kreuz, daran Christus starb,</w:t>
      </w:r>
      <w:r>
        <w:br/>
        <w:t>Und das Leben uns erwarb,</w:t>
      </w:r>
      <w:r>
        <w:br/>
        <w:t xml:space="preserve">Singen </w:t>
      </w:r>
      <w:proofErr w:type="spellStart"/>
      <w:r>
        <w:t>wolln</w:t>
      </w:r>
      <w:proofErr w:type="spellEnd"/>
      <w:r>
        <w:t xml:space="preserve"> wir dein‘ Kampf und Streit,</w:t>
      </w:r>
      <w:r>
        <w:br/>
        <w:t xml:space="preserve">Wie der Feind durch dich unten </w:t>
      </w:r>
      <w:proofErr w:type="spellStart"/>
      <w:r>
        <w:t>leit</w:t>
      </w:r>
      <w:proofErr w:type="spellEnd"/>
      <w:r>
        <w:t>!</w:t>
      </w:r>
      <w:r>
        <w:br/>
        <w:t>Dein Triumph, Sieg und Herrlichkeit</w:t>
      </w:r>
      <w:r>
        <w:br/>
        <w:t>Rühmt man in der Welt weit und breit.</w:t>
      </w:r>
    </w:p>
    <w:p w14:paraId="4C080316" w14:textId="77777777" w:rsidR="00106E59" w:rsidRDefault="00106E59" w:rsidP="00106E59">
      <w:pPr>
        <w:pStyle w:val="StandardWeb"/>
      </w:pPr>
      <w:r>
        <w:t>2.) Kein Wald hat auf dem ganzen Erdreich</w:t>
      </w:r>
      <w:r>
        <w:br/>
        <w:t>Ein‘ Baum, der sich dir vergleich:</w:t>
      </w:r>
      <w:r>
        <w:br/>
        <w:t>Du grünst und blühst lieblich und fein,</w:t>
      </w:r>
      <w:r>
        <w:br/>
        <w:t>Holdselig deine Blätter sein,</w:t>
      </w:r>
      <w:r>
        <w:br/>
        <w:t>Preisen muss man auch deine Zweig‘,</w:t>
      </w:r>
      <w:r>
        <w:br/>
        <w:t xml:space="preserve">Kein Baum trägt </w:t>
      </w:r>
      <w:proofErr w:type="spellStart"/>
      <w:r>
        <w:t>Frücht</w:t>
      </w:r>
      <w:proofErr w:type="spellEnd"/>
      <w:r>
        <w:t>‘ deinen gleich.</w:t>
      </w:r>
    </w:p>
    <w:p w14:paraId="6A6B461F" w14:textId="77777777" w:rsidR="00106E59" w:rsidRDefault="00106E59" w:rsidP="00106E59">
      <w:pPr>
        <w:pStyle w:val="StandardWeb"/>
      </w:pPr>
      <w:r>
        <w:t>3.) O, wie gar ein‘ holdselige Last</w:t>
      </w:r>
      <w:r>
        <w:br/>
        <w:t xml:space="preserve">An </w:t>
      </w:r>
      <w:proofErr w:type="spellStart"/>
      <w:r>
        <w:t>dei’m</w:t>
      </w:r>
      <w:proofErr w:type="spellEnd"/>
      <w:r>
        <w:t xml:space="preserve"> Stamm du getragen hast!</w:t>
      </w:r>
      <w:r>
        <w:br/>
        <w:t>O, wie teuer sind deine Äst‘,</w:t>
      </w:r>
      <w:r>
        <w:br/>
        <w:t>Dran sich Gottes Sohn hängen lässt,</w:t>
      </w:r>
      <w:r>
        <w:br/>
        <w:t>Und seine Arm‘ an dir ausgespannt,</w:t>
      </w:r>
      <w:r>
        <w:br/>
        <w:t>Dass alles zu sich zieh sein Hand!</w:t>
      </w:r>
    </w:p>
    <w:p w14:paraId="306DF904" w14:textId="77777777" w:rsidR="00106E59" w:rsidRDefault="00106E59" w:rsidP="00106E59">
      <w:pPr>
        <w:pStyle w:val="StandardWeb"/>
      </w:pPr>
      <w:r>
        <w:t>4.) Da unser aller Vater Adam</w:t>
      </w:r>
      <w:r>
        <w:br/>
        <w:t xml:space="preserve">Verführt </w:t>
      </w:r>
      <w:proofErr w:type="spellStart"/>
      <w:r>
        <w:t>wurd</w:t>
      </w:r>
      <w:proofErr w:type="spellEnd"/>
      <w:r>
        <w:t xml:space="preserve"> durchs Weib </w:t>
      </w:r>
      <w:proofErr w:type="spellStart"/>
      <w:r>
        <w:t>Evam</w:t>
      </w:r>
      <w:proofErr w:type="spellEnd"/>
      <w:r>
        <w:t>,</w:t>
      </w:r>
      <w:r>
        <w:br/>
        <w:t>Welche die Schlang‘ erstlich versucht</w:t>
      </w:r>
      <w:r>
        <w:br/>
        <w:t>Und betrug durch des Baumes Frucht,</w:t>
      </w:r>
      <w:r>
        <w:br/>
        <w:t>Dass sie sündigten wider Gott</w:t>
      </w:r>
      <w:r>
        <w:br/>
        <w:t xml:space="preserve">Und fielen in </w:t>
      </w:r>
      <w:proofErr w:type="spellStart"/>
      <w:r>
        <w:t>sünd</w:t>
      </w:r>
      <w:proofErr w:type="spellEnd"/>
      <w:r>
        <w:t xml:space="preserve">‘, </w:t>
      </w:r>
      <w:proofErr w:type="spellStart"/>
      <w:r>
        <w:t>Schand</w:t>
      </w:r>
      <w:proofErr w:type="spellEnd"/>
      <w:r>
        <w:t xml:space="preserve"> und Tod:</w:t>
      </w:r>
    </w:p>
    <w:p w14:paraId="05F6DB8F" w14:textId="77777777" w:rsidR="00106E59" w:rsidRDefault="00106E59" w:rsidP="00106E59">
      <w:pPr>
        <w:pStyle w:val="StandardWeb"/>
      </w:pPr>
      <w:r>
        <w:t xml:space="preserve">5.) </w:t>
      </w:r>
      <w:proofErr w:type="spellStart"/>
      <w:r>
        <w:t>Solch’s</w:t>
      </w:r>
      <w:proofErr w:type="spellEnd"/>
      <w:r>
        <w:t xml:space="preserve"> jammert die göttlich‘ Majestät</w:t>
      </w:r>
      <w:r>
        <w:br/>
        <w:t>Und beschloss in ihrem Rat:</w:t>
      </w:r>
      <w:r>
        <w:br/>
        <w:t>Der Schad‘, durch ein Baum verursacht,</w:t>
      </w:r>
      <w:r>
        <w:br/>
        <w:t>Sollt am Baum werden wiederbracht</w:t>
      </w:r>
      <w:r>
        <w:br/>
        <w:t>Und am Holz sollt werden gebüßt</w:t>
      </w:r>
      <w:r>
        <w:br/>
      </w:r>
      <w:proofErr w:type="spellStart"/>
      <w:r>
        <w:t>All’s</w:t>
      </w:r>
      <w:proofErr w:type="spellEnd"/>
      <w:r>
        <w:t>, was am Holz gesündigt ist.</w:t>
      </w:r>
    </w:p>
    <w:p w14:paraId="6A51ACE7" w14:textId="77777777" w:rsidR="00106E59" w:rsidRDefault="00106E59" w:rsidP="00106E59">
      <w:pPr>
        <w:pStyle w:val="StandardWeb"/>
      </w:pPr>
      <w:r>
        <w:t>6.) Also wollt‘ des Feindes Trug und List,</w:t>
      </w:r>
      <w:r>
        <w:br/>
        <w:t>Dadurch der Mensch verführet ist,</w:t>
      </w:r>
      <w:r>
        <w:br/>
        <w:t>Mit gleichem Maß und ‚</w:t>
      </w:r>
      <w:proofErr w:type="spellStart"/>
      <w:r>
        <w:t>Schwingigkeit</w:t>
      </w:r>
      <w:proofErr w:type="spellEnd"/>
      <w:r>
        <w:br/>
        <w:t>Vergelten die göttlich‘ Weisheit:</w:t>
      </w:r>
      <w:r>
        <w:br/>
        <w:t xml:space="preserve">Die Arznei sollt den Ursprung </w:t>
      </w:r>
      <w:proofErr w:type="spellStart"/>
      <w:r>
        <w:t>ha’n</w:t>
      </w:r>
      <w:proofErr w:type="spellEnd"/>
      <w:r>
        <w:t>,</w:t>
      </w:r>
      <w:r>
        <w:br/>
        <w:t>Darum erstlich der Schad herkam!</w:t>
      </w:r>
    </w:p>
    <w:p w14:paraId="5A62FD59" w14:textId="77777777" w:rsidR="00106E59" w:rsidRDefault="00106E59" w:rsidP="00106E59">
      <w:pPr>
        <w:pStyle w:val="StandardWeb"/>
      </w:pPr>
      <w:r>
        <w:t>7.) Als nun herbei kam die selige Zeit,</w:t>
      </w:r>
      <w:r>
        <w:br/>
        <w:t>Bestimmt von der Dreifaltigkeit,</w:t>
      </w:r>
      <w:r>
        <w:br/>
      </w:r>
      <w:proofErr w:type="spellStart"/>
      <w:r>
        <w:t>Wurd</w:t>
      </w:r>
      <w:proofErr w:type="spellEnd"/>
      <w:r>
        <w:t>‘ vom Vater ins Fleisch gesandt</w:t>
      </w:r>
      <w:r>
        <w:br/>
        <w:t xml:space="preserve">Sein Sohn der Welt zu </w:t>
      </w:r>
      <w:proofErr w:type="spellStart"/>
      <w:r>
        <w:t>ei’m</w:t>
      </w:r>
      <w:proofErr w:type="spellEnd"/>
      <w:r>
        <w:t xml:space="preserve"> Heiland,</w:t>
      </w:r>
      <w:r>
        <w:br/>
        <w:t>Und ein Jungfräulein schwanger war</w:t>
      </w:r>
      <w:r>
        <w:br/>
        <w:t>Und den Schöpfer der Welt gebar.</w:t>
      </w:r>
    </w:p>
    <w:p w14:paraId="229E1A99" w14:textId="77777777" w:rsidR="00106E59" w:rsidRDefault="00106E59" w:rsidP="00106E59">
      <w:pPr>
        <w:pStyle w:val="StandardWeb"/>
      </w:pPr>
      <w:r>
        <w:t xml:space="preserve">8.) Da </w:t>
      </w:r>
      <w:proofErr w:type="spellStart"/>
      <w:r>
        <w:t>wurd</w:t>
      </w:r>
      <w:proofErr w:type="spellEnd"/>
      <w:r>
        <w:t xml:space="preserve"> er, wie sonst ein Kindlein klein,</w:t>
      </w:r>
      <w:r>
        <w:br/>
        <w:t xml:space="preserve">Gewickelt in </w:t>
      </w:r>
      <w:proofErr w:type="spellStart"/>
      <w:r>
        <w:t>Windelein</w:t>
      </w:r>
      <w:proofErr w:type="spellEnd"/>
      <w:r>
        <w:t>.</w:t>
      </w:r>
      <w:r>
        <w:br/>
        <w:t>Er wuchs und ging in Knechtsgestalt</w:t>
      </w:r>
      <w:r>
        <w:br/>
        <w:t xml:space="preserve">Bis dass er dreißig Jahr </w:t>
      </w:r>
      <w:proofErr w:type="spellStart"/>
      <w:r>
        <w:t>wurd</w:t>
      </w:r>
      <w:proofErr w:type="spellEnd"/>
      <w:r>
        <w:t>‘ alt,</w:t>
      </w:r>
      <w:r>
        <w:br/>
        <w:t xml:space="preserve">Da </w:t>
      </w:r>
      <w:proofErr w:type="spellStart"/>
      <w:r>
        <w:t>wurd</w:t>
      </w:r>
      <w:proofErr w:type="spellEnd"/>
      <w:r>
        <w:t>‘ sein‘ Gottheit offenbar</w:t>
      </w:r>
      <w:r>
        <w:br/>
        <w:t>Durch sein‘ Wunden, Leben und Lehr‘.</w:t>
      </w:r>
    </w:p>
    <w:p w14:paraId="266F1C33" w14:textId="77777777" w:rsidR="00106E59" w:rsidRDefault="00106E59" w:rsidP="00106E59">
      <w:pPr>
        <w:pStyle w:val="StandardWeb"/>
      </w:pPr>
      <w:r>
        <w:t>9.) Als er nun sein Lauf vollendet hat‘,</w:t>
      </w:r>
      <w:r>
        <w:br/>
      </w:r>
      <w:proofErr w:type="spellStart"/>
      <w:r>
        <w:t>Wurd</w:t>
      </w:r>
      <w:proofErr w:type="spellEnd"/>
      <w:r>
        <w:t>‘ er durch den Hohen Rat</w:t>
      </w:r>
      <w:r>
        <w:br/>
        <w:t>Geschlagen an des Kreuzes Stamm‘,</w:t>
      </w:r>
      <w:r>
        <w:br/>
        <w:t xml:space="preserve">Wo er der Welt </w:t>
      </w:r>
      <w:proofErr w:type="spellStart"/>
      <w:r>
        <w:t>Sünd</w:t>
      </w:r>
      <w:proofErr w:type="spellEnd"/>
      <w:r>
        <w:t>‘ auf sich nahm</w:t>
      </w:r>
      <w:r>
        <w:br/>
        <w:t>Und bezahlt mit großer Geduld,</w:t>
      </w:r>
      <w:r>
        <w:br/>
        <w:t xml:space="preserve">Was Adam und wir </w:t>
      </w:r>
      <w:proofErr w:type="spellStart"/>
      <w:r>
        <w:t>ha’n</w:t>
      </w:r>
      <w:proofErr w:type="spellEnd"/>
      <w:r>
        <w:t xml:space="preserve"> </w:t>
      </w:r>
      <w:proofErr w:type="spellStart"/>
      <w:r>
        <w:t>verschuld’t</w:t>
      </w:r>
      <w:proofErr w:type="spellEnd"/>
      <w:r>
        <w:t>.</w:t>
      </w:r>
    </w:p>
    <w:p w14:paraId="0F99A859" w14:textId="77777777" w:rsidR="00106E59" w:rsidRDefault="00106E59" w:rsidP="00106E59">
      <w:pPr>
        <w:pStyle w:val="StandardWeb"/>
      </w:pPr>
      <w:r>
        <w:t xml:space="preserve">10.) Essig und </w:t>
      </w:r>
      <w:proofErr w:type="spellStart"/>
      <w:r>
        <w:t>Gall</w:t>
      </w:r>
      <w:proofErr w:type="spellEnd"/>
      <w:r>
        <w:t>‘ ließ man in sein‘ Mund,</w:t>
      </w:r>
      <w:r>
        <w:br/>
        <w:t xml:space="preserve">Ein Speer ihm sein Seit‘ </w:t>
      </w:r>
      <w:proofErr w:type="spellStart"/>
      <w:r>
        <w:t>verwundt</w:t>
      </w:r>
      <w:proofErr w:type="spellEnd"/>
      <w:r>
        <w:t>,</w:t>
      </w:r>
      <w:r>
        <w:br/>
        <w:t>Draus floss Wasser mit rotem Blut,</w:t>
      </w:r>
      <w:r>
        <w:br/>
        <w:t xml:space="preserve">Das der Welt </w:t>
      </w:r>
      <w:proofErr w:type="spellStart"/>
      <w:r>
        <w:t>Sünd</w:t>
      </w:r>
      <w:proofErr w:type="spellEnd"/>
      <w:r>
        <w:t>‘ abwaschen tut,</w:t>
      </w:r>
      <w:r>
        <w:br/>
        <w:t xml:space="preserve">Dadurch </w:t>
      </w:r>
      <w:proofErr w:type="spellStart"/>
      <w:r>
        <w:t>wurd</w:t>
      </w:r>
      <w:proofErr w:type="spellEnd"/>
      <w:r>
        <w:t>‘ durch seinen Tod</w:t>
      </w:r>
      <w:r>
        <w:br/>
        <w:t>Mit dem Menschen versühnet Gott.</w:t>
      </w:r>
    </w:p>
    <w:p w14:paraId="14DC0D51" w14:textId="77777777" w:rsidR="00106E59" w:rsidRDefault="00106E59" w:rsidP="00106E59">
      <w:pPr>
        <w:pStyle w:val="StandardWeb"/>
      </w:pPr>
      <w:r>
        <w:t>11.) O, du holdseliger Kreuzesstamm,</w:t>
      </w:r>
      <w:r>
        <w:br/>
        <w:t>Der zu solchen Ehren kam,</w:t>
      </w:r>
      <w:r>
        <w:br/>
        <w:t xml:space="preserve">Das du </w:t>
      </w:r>
      <w:proofErr w:type="spellStart"/>
      <w:r>
        <w:t>trugest</w:t>
      </w:r>
      <w:proofErr w:type="spellEnd"/>
      <w:r>
        <w:t xml:space="preserve"> der ganzen Welt</w:t>
      </w:r>
      <w:r>
        <w:br/>
      </w:r>
      <w:proofErr w:type="spellStart"/>
      <w:r>
        <w:t>Einig’s</w:t>
      </w:r>
      <w:proofErr w:type="spellEnd"/>
      <w:r>
        <w:t xml:space="preserve"> Opfer und Lösegeld,</w:t>
      </w:r>
      <w:r>
        <w:br/>
        <w:t>Und dich färbet mit seinem Blut</w:t>
      </w:r>
      <w:r>
        <w:br/>
        <w:t>Das Lamm Gottes, das höchste Gut!</w:t>
      </w:r>
    </w:p>
    <w:p w14:paraId="58F78BA1" w14:textId="77777777" w:rsidR="00106E59" w:rsidRDefault="00106E59" w:rsidP="00106E59">
      <w:pPr>
        <w:pStyle w:val="StandardWeb"/>
      </w:pPr>
      <w:r>
        <w:t>12.) Ehr sei Gott Vater im Himmels-Thron</w:t>
      </w:r>
      <w:r>
        <w:br/>
        <w:t xml:space="preserve">Und Christo, </w:t>
      </w:r>
      <w:proofErr w:type="spellStart"/>
      <w:r>
        <w:t>sein’m</w:t>
      </w:r>
      <w:proofErr w:type="spellEnd"/>
      <w:r>
        <w:t xml:space="preserve"> einigen Sohn,</w:t>
      </w:r>
      <w:r>
        <w:br/>
        <w:t>Samt dem heiligen Geist, der gleich ist</w:t>
      </w:r>
      <w:r>
        <w:br/>
        <w:t>Gott Vater und dir, o Herr Christ,</w:t>
      </w:r>
      <w:r>
        <w:br/>
        <w:t>Von nun an bis in Ewigkeit!</w:t>
      </w:r>
      <w:r>
        <w:br/>
        <w:t xml:space="preserve">O, du </w:t>
      </w:r>
      <w:proofErr w:type="spellStart"/>
      <w:r>
        <w:t>heilge</w:t>
      </w:r>
      <w:proofErr w:type="spellEnd"/>
      <w:r>
        <w:t xml:space="preserve"> Dreifaltigkeit!</w:t>
      </w:r>
    </w:p>
    <w:p w14:paraId="3618F51D" w14:textId="77777777" w:rsidR="00570587" w:rsidRDefault="00570587" w:rsidP="00570587">
      <w:pPr>
        <w:pStyle w:val="berschrift1"/>
      </w:pPr>
      <w:r>
        <w:t>O Mensch, mit Fleiß anschaue mich</w:t>
      </w:r>
    </w:p>
    <w:p w14:paraId="76802715" w14:textId="77777777" w:rsidR="00570587" w:rsidRPr="00570587" w:rsidRDefault="00570587" w:rsidP="00570587">
      <w:pPr>
        <w:rPr>
          <w:b/>
        </w:rPr>
      </w:pPr>
      <w:r w:rsidRPr="00570587">
        <w:rPr>
          <w:b/>
        </w:rPr>
        <w:t>An das Bild des Todes.</w:t>
      </w:r>
    </w:p>
    <w:p w14:paraId="2D6850C2" w14:textId="77777777" w:rsidR="00570587" w:rsidRDefault="00570587" w:rsidP="00570587">
      <w:pPr>
        <w:pStyle w:val="StandardWeb"/>
      </w:pPr>
      <w:r>
        <w:rPr>
          <w:rStyle w:val="Fett"/>
        </w:rPr>
        <w:t>Das Totenbild spricht:</w:t>
      </w:r>
    </w:p>
    <w:p w14:paraId="15EEED55" w14:textId="77777777" w:rsidR="00570587" w:rsidRDefault="00570587" w:rsidP="00570587">
      <w:pPr>
        <w:pStyle w:val="StandardWeb"/>
      </w:pPr>
      <w:r>
        <w:t>O Mensch, mit Fleiß anschaue mich,</w:t>
      </w:r>
      <w:r>
        <w:br/>
        <w:t>Wie du jetzt bist, gleich so war ich,</w:t>
      </w:r>
      <w:r>
        <w:br/>
        <w:t xml:space="preserve">Jung, schön und stark, aufs </w:t>
      </w:r>
      <w:proofErr w:type="spellStart"/>
      <w:r>
        <w:t>hübschst</w:t>
      </w:r>
      <w:proofErr w:type="spellEnd"/>
      <w:r>
        <w:t xml:space="preserve"> geziert,</w:t>
      </w:r>
      <w:r>
        <w:br/>
        <w:t xml:space="preserve">Gleich wie ein Bild artig formiert. </w:t>
      </w:r>
    </w:p>
    <w:p w14:paraId="0A139AF7" w14:textId="77777777" w:rsidR="00570587" w:rsidRDefault="00570587" w:rsidP="00570587">
      <w:pPr>
        <w:pStyle w:val="StandardWeb"/>
      </w:pPr>
      <w:r>
        <w:t xml:space="preserve">2. </w:t>
      </w:r>
      <w:proofErr w:type="spellStart"/>
      <w:r>
        <w:t>Jetzund</w:t>
      </w:r>
      <w:proofErr w:type="spellEnd"/>
      <w:r>
        <w:t xml:space="preserve"> bin ich nur Asch und Staub,</w:t>
      </w:r>
      <w:r>
        <w:br/>
        <w:t xml:space="preserve">Mein Fleisch die Würm </w:t>
      </w:r>
      <w:proofErr w:type="spellStart"/>
      <w:r>
        <w:t>han</w:t>
      </w:r>
      <w:proofErr w:type="spellEnd"/>
      <w:r>
        <w:t xml:space="preserve"> zu </w:t>
      </w:r>
      <w:proofErr w:type="spellStart"/>
      <w:r>
        <w:t>eim</w:t>
      </w:r>
      <w:proofErr w:type="spellEnd"/>
      <w:r>
        <w:t xml:space="preserve"> Raub;</w:t>
      </w:r>
      <w:r>
        <w:br/>
        <w:t>Adel, Kunst, Ehr, Geld, Gut und Pracht,</w:t>
      </w:r>
      <w:r>
        <w:br/>
        <w:t xml:space="preserve">Der Tod hat uns zu nicht gemacht. </w:t>
      </w:r>
    </w:p>
    <w:p w14:paraId="2D2CBB57" w14:textId="77777777" w:rsidR="00570587" w:rsidRDefault="00570587" w:rsidP="00570587">
      <w:pPr>
        <w:pStyle w:val="StandardWeb"/>
      </w:pPr>
      <w:r>
        <w:t>3. Wer ist, der mich jetzt kennen kann,</w:t>
      </w:r>
      <w:r>
        <w:br/>
        <w:t xml:space="preserve">Ob ich sei </w:t>
      </w:r>
      <w:proofErr w:type="spellStart"/>
      <w:r>
        <w:t>gwest</w:t>
      </w:r>
      <w:proofErr w:type="spellEnd"/>
      <w:r>
        <w:t xml:space="preserve"> ein Edelmann,</w:t>
      </w:r>
      <w:r>
        <w:br/>
        <w:t>Ein Fürst, ein Graf, Herr oder Knecht,</w:t>
      </w:r>
      <w:r>
        <w:br/>
        <w:t xml:space="preserve">Ein Bürger oder Bauer schlecht. </w:t>
      </w:r>
    </w:p>
    <w:p w14:paraId="281BC8A1" w14:textId="77777777" w:rsidR="00570587" w:rsidRDefault="00570587" w:rsidP="00570587">
      <w:pPr>
        <w:pStyle w:val="StandardWeb"/>
      </w:pPr>
      <w:r>
        <w:t>4. Nach dem Tod werden arm und reich,</w:t>
      </w:r>
      <w:r>
        <w:br/>
        <w:t>Fürsten und Bauern alle gleich.</w:t>
      </w:r>
      <w:r>
        <w:br/>
        <w:t>Man kennt ein für dem andern nicht;</w:t>
      </w:r>
      <w:r>
        <w:br/>
        <w:t xml:space="preserve">Denn da ist gar kein Unterscheid. </w:t>
      </w:r>
    </w:p>
    <w:p w14:paraId="4CECA207" w14:textId="77777777" w:rsidR="00570587" w:rsidRDefault="00570587" w:rsidP="00570587">
      <w:pPr>
        <w:pStyle w:val="StandardWeb"/>
      </w:pPr>
      <w:r>
        <w:t xml:space="preserve">5. Drum lass sich Niemand auf sein </w:t>
      </w:r>
      <w:proofErr w:type="spellStart"/>
      <w:r>
        <w:t>Gwalt</w:t>
      </w:r>
      <w:proofErr w:type="spellEnd"/>
      <w:r>
        <w:t>,</w:t>
      </w:r>
      <w:r>
        <w:br/>
        <w:t xml:space="preserve">Ehr, Jugend, Stärk und schöne </w:t>
      </w:r>
      <w:proofErr w:type="spellStart"/>
      <w:r>
        <w:t>Gstalt</w:t>
      </w:r>
      <w:proofErr w:type="spellEnd"/>
      <w:r>
        <w:t>;</w:t>
      </w:r>
      <w:r>
        <w:br/>
        <w:t>Solche All‘ ist gleich, wies grüne Gras,</w:t>
      </w:r>
      <w:r>
        <w:br/>
        <w:t xml:space="preserve">Heut grünts, morgen verwelket das. </w:t>
      </w:r>
    </w:p>
    <w:p w14:paraId="2D10C2B5" w14:textId="77777777" w:rsidR="00570587" w:rsidRDefault="00570587" w:rsidP="00570587">
      <w:pPr>
        <w:pStyle w:val="StandardWeb"/>
      </w:pPr>
      <w:r>
        <w:t xml:space="preserve">6. Bist du heut frisch, </w:t>
      </w:r>
      <w:proofErr w:type="spellStart"/>
      <w:r>
        <w:t>gsund</w:t>
      </w:r>
      <w:proofErr w:type="spellEnd"/>
      <w:r>
        <w:t>, stolz und reich,</w:t>
      </w:r>
      <w:r>
        <w:br/>
        <w:t>Morgen bist du ein arme Leich.</w:t>
      </w:r>
      <w:r>
        <w:br/>
        <w:t>Hält man dich heut schön, lieb und wert,</w:t>
      </w:r>
      <w:r>
        <w:br/>
        <w:t xml:space="preserve">Morgen legt man dich in die </w:t>
      </w:r>
      <w:proofErr w:type="spellStart"/>
      <w:r>
        <w:t>Erd</w:t>
      </w:r>
      <w:proofErr w:type="spellEnd"/>
      <w:r>
        <w:t>.</w:t>
      </w:r>
    </w:p>
    <w:p w14:paraId="770A5D43" w14:textId="77777777" w:rsidR="00570587" w:rsidRDefault="00570587" w:rsidP="00570587">
      <w:pPr>
        <w:pStyle w:val="StandardWeb"/>
      </w:pPr>
      <w:r>
        <w:t>7. So ist dein Pracht und Zier denn hin,</w:t>
      </w:r>
      <w:r>
        <w:br/>
        <w:t xml:space="preserve">Und wirst </w:t>
      </w:r>
      <w:proofErr w:type="spellStart"/>
      <w:r>
        <w:t>gestalt</w:t>
      </w:r>
      <w:proofErr w:type="spellEnd"/>
      <w:r>
        <w:t>, wie ich jetzt bin.</w:t>
      </w:r>
      <w:r>
        <w:br/>
        <w:t>Drum weil du noch jung und stark bist,</w:t>
      </w:r>
      <w:r>
        <w:br/>
        <w:t xml:space="preserve">Bedenk das End und trau auf Christ. </w:t>
      </w:r>
    </w:p>
    <w:p w14:paraId="63A8C66E" w14:textId="77777777" w:rsidR="00570587" w:rsidRDefault="00570587" w:rsidP="00570587">
      <w:pPr>
        <w:pStyle w:val="StandardWeb"/>
      </w:pPr>
      <w:r>
        <w:t>8. Der wird dich durch den zeitlich Tod</w:t>
      </w:r>
      <w:r>
        <w:br/>
        <w:t>Retten von der Angst und Not,</w:t>
      </w:r>
      <w:r>
        <w:br/>
        <w:t>Und dir ein neuen Körper geben,</w:t>
      </w:r>
      <w:r>
        <w:br/>
        <w:t xml:space="preserve">Der ewig wird mit ihm leben. </w:t>
      </w:r>
    </w:p>
    <w:p w14:paraId="5CD143CC" w14:textId="77777777" w:rsidR="00570587" w:rsidRDefault="00570587" w:rsidP="00570587">
      <w:pPr>
        <w:pStyle w:val="StandardWeb"/>
      </w:pPr>
      <w:r>
        <w:t xml:space="preserve">9. Des </w:t>
      </w:r>
      <w:proofErr w:type="spellStart"/>
      <w:r>
        <w:t>tröst</w:t>
      </w:r>
      <w:proofErr w:type="spellEnd"/>
      <w:r>
        <w:t xml:space="preserve"> dich, wenn du anschaust mich,</w:t>
      </w:r>
      <w:r>
        <w:br/>
        <w:t>Und jetzt der Tod will holen dich,</w:t>
      </w:r>
      <w:r>
        <w:br/>
        <w:t>So kannst du fröhlich fahren hin,</w:t>
      </w:r>
      <w:r>
        <w:br/>
        <w:t xml:space="preserve">Und ist der Tod nur dein Gewinn. </w:t>
      </w:r>
    </w:p>
    <w:p w14:paraId="7789B321" w14:textId="77777777" w:rsidR="00570587" w:rsidRDefault="00570587" w:rsidP="00570587">
      <w:pPr>
        <w:pStyle w:val="berschrift1"/>
      </w:pPr>
      <w:r>
        <w:t xml:space="preserve">Sankt Paulus die </w:t>
      </w:r>
      <w:proofErr w:type="spellStart"/>
      <w:r>
        <w:t>Corinthier</w:t>
      </w:r>
      <w:proofErr w:type="spellEnd"/>
    </w:p>
    <w:p w14:paraId="78A9FC2F" w14:textId="77777777" w:rsidR="00570587" w:rsidRPr="00570587" w:rsidRDefault="00570587" w:rsidP="00570587">
      <w:pPr>
        <w:rPr>
          <w:b/>
        </w:rPr>
      </w:pPr>
      <w:r w:rsidRPr="00570587">
        <w:rPr>
          <w:b/>
        </w:rPr>
        <w:t xml:space="preserve">Ein geistlich Lied von der Toten Auferstehung und dem ewigen Leben. Aus dem </w:t>
      </w:r>
      <w:proofErr w:type="spellStart"/>
      <w:r w:rsidRPr="00570587">
        <w:rPr>
          <w:b/>
        </w:rPr>
        <w:t>15ten</w:t>
      </w:r>
      <w:proofErr w:type="spellEnd"/>
      <w:r w:rsidRPr="00570587">
        <w:rPr>
          <w:b/>
        </w:rPr>
        <w:t xml:space="preserve"> </w:t>
      </w:r>
      <w:proofErr w:type="spellStart"/>
      <w:r w:rsidRPr="00570587">
        <w:rPr>
          <w:b/>
        </w:rPr>
        <w:t>Capitel</w:t>
      </w:r>
      <w:proofErr w:type="spellEnd"/>
      <w:r w:rsidRPr="00570587">
        <w:rPr>
          <w:b/>
        </w:rPr>
        <w:t xml:space="preserve"> der ersten Epistel Pauli an die </w:t>
      </w:r>
      <w:proofErr w:type="spellStart"/>
      <w:r w:rsidRPr="00570587">
        <w:rPr>
          <w:b/>
        </w:rPr>
        <w:t>Corinther</w:t>
      </w:r>
      <w:proofErr w:type="spellEnd"/>
      <w:r w:rsidRPr="00570587">
        <w:rPr>
          <w:b/>
        </w:rPr>
        <w:t>.</w:t>
      </w:r>
    </w:p>
    <w:p w14:paraId="2C3C9960" w14:textId="77777777" w:rsidR="00570587" w:rsidRDefault="00570587" w:rsidP="00570587">
      <w:pPr>
        <w:pStyle w:val="StandardWeb"/>
      </w:pPr>
      <w:r>
        <w:t xml:space="preserve">Sankt Paulus die </w:t>
      </w:r>
      <w:proofErr w:type="spellStart"/>
      <w:r>
        <w:t>Corinthier</w:t>
      </w:r>
      <w:proofErr w:type="spellEnd"/>
      <w:r>
        <w:br/>
        <w:t>Hat unterweist in rechter Lehr,</w:t>
      </w:r>
      <w:r>
        <w:br/>
        <w:t>So bald er aber von ihn kam,</w:t>
      </w:r>
      <w:r>
        <w:br/>
        <w:t xml:space="preserve">Da fingen sich viel Sekten an. </w:t>
      </w:r>
    </w:p>
    <w:p w14:paraId="2BD4CCEC" w14:textId="77777777" w:rsidR="00570587" w:rsidRDefault="00570587" w:rsidP="00570587">
      <w:pPr>
        <w:pStyle w:val="StandardWeb"/>
      </w:pPr>
      <w:r>
        <w:t>2. Es stunden auf, die predigten</w:t>
      </w:r>
      <w:r>
        <w:br/>
        <w:t xml:space="preserve">Viel Irrtum zu </w:t>
      </w:r>
      <w:proofErr w:type="spellStart"/>
      <w:r>
        <w:t>Corinthien</w:t>
      </w:r>
      <w:proofErr w:type="spellEnd"/>
      <w:r>
        <w:t>,</w:t>
      </w:r>
      <w:r>
        <w:br/>
        <w:t>Darunter war ein falsche Lehr,</w:t>
      </w:r>
      <w:r>
        <w:br/>
        <w:t xml:space="preserve">Dass nach dem Tod kein Leben wär. </w:t>
      </w:r>
    </w:p>
    <w:p w14:paraId="1DC6336E" w14:textId="77777777" w:rsidR="00570587" w:rsidRDefault="00570587" w:rsidP="00570587">
      <w:pPr>
        <w:pStyle w:val="StandardWeb"/>
      </w:pPr>
      <w:r>
        <w:t>3. Wir stürben hin gleich wie das Vieh,</w:t>
      </w:r>
      <w:r>
        <w:br/>
        <w:t xml:space="preserve">Kein Auferstehung </w:t>
      </w:r>
      <w:proofErr w:type="spellStart"/>
      <w:r>
        <w:t>gleubten</w:t>
      </w:r>
      <w:proofErr w:type="spellEnd"/>
      <w:r>
        <w:t xml:space="preserve"> sie,</w:t>
      </w:r>
      <w:r>
        <w:br/>
      </w:r>
      <w:proofErr w:type="spellStart"/>
      <w:r>
        <w:t>Solchs</w:t>
      </w:r>
      <w:proofErr w:type="spellEnd"/>
      <w:r>
        <w:t xml:space="preserve"> </w:t>
      </w:r>
      <w:proofErr w:type="spellStart"/>
      <w:r>
        <w:t>wurd</w:t>
      </w:r>
      <w:proofErr w:type="spellEnd"/>
      <w:r>
        <w:t xml:space="preserve"> St. Paulo kund getan;</w:t>
      </w:r>
      <w:r>
        <w:br/>
        <w:t xml:space="preserve">Das jammert sehr den </w:t>
      </w:r>
      <w:proofErr w:type="spellStart"/>
      <w:r>
        <w:t>heilgen</w:t>
      </w:r>
      <w:proofErr w:type="spellEnd"/>
      <w:r>
        <w:t xml:space="preserve"> Mann. </w:t>
      </w:r>
    </w:p>
    <w:p w14:paraId="57AFD78E" w14:textId="7A0B3F11" w:rsidR="00570587" w:rsidRDefault="00570587" w:rsidP="00570587">
      <w:pPr>
        <w:pStyle w:val="StandardWeb"/>
      </w:pPr>
      <w:r>
        <w:t>4. Ein Brief er schrieb und strafet sehr</w:t>
      </w:r>
      <w:r>
        <w:br/>
        <w:t>Darin die falschen Prediger,</w:t>
      </w:r>
      <w:r>
        <w:br/>
        <w:t>Darnach zeigt er ihn hell und klar</w:t>
      </w:r>
      <w:r>
        <w:br/>
        <w:t>Von der Urständ</w:t>
      </w:r>
      <w:r>
        <w:rPr>
          <w:rStyle w:val="Funotenzeichen"/>
        </w:rPr>
        <w:footnoteReference w:id="21"/>
      </w:r>
      <w:r>
        <w:t xml:space="preserve"> die rechte Lahr, </w:t>
      </w:r>
    </w:p>
    <w:p w14:paraId="0FED3F33" w14:textId="77777777" w:rsidR="00570587" w:rsidRDefault="00570587" w:rsidP="00570587">
      <w:pPr>
        <w:pStyle w:val="StandardWeb"/>
      </w:pPr>
      <w:r>
        <w:t>5. Beweist durch Schrift, dass Jesus Christ</w:t>
      </w:r>
      <w:r>
        <w:br/>
        <w:t>Der erst vom Tod erstanden ist;</w:t>
      </w:r>
      <w:r>
        <w:br/>
        <w:t xml:space="preserve">Daraus er schleußt, dass wir </w:t>
      </w:r>
      <w:proofErr w:type="spellStart"/>
      <w:r>
        <w:t>dergleich</w:t>
      </w:r>
      <w:proofErr w:type="spellEnd"/>
      <w:r>
        <w:br/>
        <w:t xml:space="preserve">Erstehen </w:t>
      </w:r>
      <w:proofErr w:type="spellStart"/>
      <w:r>
        <w:t>solln</w:t>
      </w:r>
      <w:proofErr w:type="spellEnd"/>
      <w:r>
        <w:t xml:space="preserve"> zum ewigen Reich. </w:t>
      </w:r>
    </w:p>
    <w:p w14:paraId="1B9E4E7D" w14:textId="77777777" w:rsidR="00570587" w:rsidRDefault="00570587" w:rsidP="00570587">
      <w:pPr>
        <w:pStyle w:val="StandardWeb"/>
      </w:pPr>
      <w:r>
        <w:t>6. Es wär sonst falsch des Glaubens Lehr,</w:t>
      </w:r>
      <w:r>
        <w:br/>
        <w:t>So Christus nicht erstanden wär;</w:t>
      </w:r>
      <w:r>
        <w:br/>
        <w:t xml:space="preserve">Auch die entschlafen </w:t>
      </w:r>
      <w:proofErr w:type="spellStart"/>
      <w:r>
        <w:t>wärn</w:t>
      </w:r>
      <w:proofErr w:type="spellEnd"/>
      <w:r>
        <w:t xml:space="preserve"> </w:t>
      </w:r>
      <w:proofErr w:type="spellStart"/>
      <w:r>
        <w:t>zuvorn</w:t>
      </w:r>
      <w:proofErr w:type="spellEnd"/>
      <w:r>
        <w:t>,</w:t>
      </w:r>
      <w:r>
        <w:br/>
        <w:t xml:space="preserve">Die müssten alle sein </w:t>
      </w:r>
      <w:proofErr w:type="spellStart"/>
      <w:r>
        <w:t>verlorn</w:t>
      </w:r>
      <w:proofErr w:type="spellEnd"/>
      <w:r>
        <w:t xml:space="preserve">. </w:t>
      </w:r>
    </w:p>
    <w:p w14:paraId="2335C56A" w14:textId="77777777" w:rsidR="00570587" w:rsidRDefault="00570587" w:rsidP="00570587">
      <w:pPr>
        <w:pStyle w:val="StandardWeb"/>
      </w:pPr>
      <w:r>
        <w:t xml:space="preserve">7. Auch wär die </w:t>
      </w:r>
      <w:proofErr w:type="spellStart"/>
      <w:r>
        <w:t>Sünd</w:t>
      </w:r>
      <w:proofErr w:type="spellEnd"/>
      <w:r>
        <w:t xml:space="preserve"> noch unser Herr,</w:t>
      </w:r>
      <w:r>
        <w:br/>
        <w:t xml:space="preserve">So er nicht </w:t>
      </w:r>
      <w:proofErr w:type="spellStart"/>
      <w:r>
        <w:t>wiedr</w:t>
      </w:r>
      <w:proofErr w:type="spellEnd"/>
      <w:r>
        <w:t xml:space="preserve"> erstanden wär;</w:t>
      </w:r>
      <w:r>
        <w:br/>
        <w:t>Desgleichen auch der Tod sein Macht</w:t>
      </w:r>
      <w:r>
        <w:br/>
        <w:t xml:space="preserve">Hätt über uns noch und sein Kraft. </w:t>
      </w:r>
    </w:p>
    <w:p w14:paraId="60E3293B" w14:textId="77777777" w:rsidR="00570587" w:rsidRDefault="00570587" w:rsidP="00570587">
      <w:pPr>
        <w:pStyle w:val="StandardWeb"/>
      </w:pPr>
      <w:r>
        <w:t>8. Denn wie der Tod durch einen Mann</w:t>
      </w:r>
      <w:r>
        <w:br/>
        <w:t>Sein Recht über als Fleisch bekam,</w:t>
      </w:r>
      <w:r>
        <w:br/>
        <w:t>So sei das Leben durch die Macht</w:t>
      </w:r>
      <w:r>
        <w:br/>
        <w:t>Der Urständ Christi wieder bracht.</w:t>
      </w:r>
    </w:p>
    <w:p w14:paraId="05B19F58" w14:textId="77777777" w:rsidR="00570587" w:rsidRDefault="00570587" w:rsidP="00570587">
      <w:pPr>
        <w:pStyle w:val="StandardWeb"/>
      </w:pPr>
      <w:r>
        <w:t>9. Drum werden wir, wie Christus ist,</w:t>
      </w:r>
      <w:r>
        <w:br/>
      </w:r>
      <w:proofErr w:type="spellStart"/>
      <w:r>
        <w:t>Erstehn</w:t>
      </w:r>
      <w:proofErr w:type="spellEnd"/>
      <w:r>
        <w:t xml:space="preserve"> vom Tod, das ist gewiss</w:t>
      </w:r>
      <w:r>
        <w:br/>
        <w:t>In seiner Ordnung Jedermann,</w:t>
      </w:r>
      <w:r>
        <w:br/>
        <w:t>Wie Christus hat gefangen an.</w:t>
      </w:r>
    </w:p>
    <w:p w14:paraId="0A3A9D75" w14:textId="77777777" w:rsidR="00570587" w:rsidRDefault="00570587" w:rsidP="00570587">
      <w:pPr>
        <w:pStyle w:val="StandardWeb"/>
      </w:pPr>
      <w:r>
        <w:t>10. Denn so kein Auferstehung wär,</w:t>
      </w:r>
      <w:r>
        <w:br/>
        <w:t xml:space="preserve">Was dürften wir in Kreuz und </w:t>
      </w:r>
      <w:proofErr w:type="spellStart"/>
      <w:r>
        <w:t>Gfähr</w:t>
      </w:r>
      <w:proofErr w:type="spellEnd"/>
      <w:r>
        <w:br/>
        <w:t xml:space="preserve">In Angst und Not uns hie </w:t>
      </w:r>
      <w:proofErr w:type="spellStart"/>
      <w:r>
        <w:t>begebn</w:t>
      </w:r>
      <w:proofErr w:type="spellEnd"/>
      <w:r>
        <w:t>,</w:t>
      </w:r>
      <w:r>
        <w:br/>
        <w:t xml:space="preserve">So nach dem wär kein </w:t>
      </w:r>
      <w:proofErr w:type="spellStart"/>
      <w:r>
        <w:t>ander</w:t>
      </w:r>
      <w:proofErr w:type="spellEnd"/>
      <w:r>
        <w:t xml:space="preserve"> </w:t>
      </w:r>
      <w:proofErr w:type="spellStart"/>
      <w:r>
        <w:t>Lebn</w:t>
      </w:r>
      <w:proofErr w:type="spellEnd"/>
      <w:r>
        <w:t>?</w:t>
      </w:r>
    </w:p>
    <w:p w14:paraId="05B7449C" w14:textId="77777777" w:rsidR="00570587" w:rsidRDefault="00570587" w:rsidP="00570587">
      <w:pPr>
        <w:pStyle w:val="StandardWeb"/>
      </w:pPr>
      <w:r>
        <w:t xml:space="preserve">11. Gleichwie ein </w:t>
      </w:r>
      <w:proofErr w:type="spellStart"/>
      <w:r>
        <w:t>Weizeskörnelein</w:t>
      </w:r>
      <w:proofErr w:type="spellEnd"/>
      <w:r>
        <w:br/>
        <w:t xml:space="preserve">Gesät wird in den Acker </w:t>
      </w:r>
      <w:proofErr w:type="spellStart"/>
      <w:r>
        <w:t>hnein</w:t>
      </w:r>
      <w:proofErr w:type="spellEnd"/>
      <w:r>
        <w:t>,</w:t>
      </w:r>
      <w:r>
        <w:br/>
        <w:t>Stirbt und vermodert ganz und gar,</w:t>
      </w:r>
      <w:r>
        <w:br/>
        <w:t xml:space="preserve">Und grünt doch </w:t>
      </w:r>
      <w:proofErr w:type="spellStart"/>
      <w:r>
        <w:t>wiedr</w:t>
      </w:r>
      <w:proofErr w:type="spellEnd"/>
      <w:r>
        <w:t xml:space="preserve"> im selben Jahr: </w:t>
      </w:r>
    </w:p>
    <w:p w14:paraId="62CFC380" w14:textId="77777777" w:rsidR="00570587" w:rsidRDefault="00570587" w:rsidP="00570587">
      <w:pPr>
        <w:pStyle w:val="StandardWeb"/>
      </w:pPr>
      <w:r>
        <w:t>12. So wird der irdisch Leib ins Grab</w:t>
      </w:r>
      <w:r>
        <w:br/>
        <w:t>Verscharrt, und wird zu Asch und Staub,</w:t>
      </w:r>
      <w:r>
        <w:br/>
        <w:t>Und wächst daraus ein Körper klar,</w:t>
      </w:r>
      <w:r>
        <w:br/>
        <w:t xml:space="preserve">Der mit Gott lebet immerdar. </w:t>
      </w:r>
    </w:p>
    <w:p w14:paraId="578BF37E" w14:textId="77777777" w:rsidR="00570587" w:rsidRDefault="00570587" w:rsidP="00570587">
      <w:pPr>
        <w:pStyle w:val="StandardWeb"/>
      </w:pPr>
      <w:r>
        <w:t>13. Denn (das natürlich ist gewest)</w:t>
      </w:r>
      <w:r>
        <w:br/>
        <w:t>Im Grab nun alles ist verwest,</w:t>
      </w:r>
      <w:r>
        <w:br/>
        <w:t>So wächst ein geistlich Bild daraus,</w:t>
      </w:r>
      <w:r>
        <w:br/>
        <w:t xml:space="preserve">Das ewig wohnt in Gottes Haus. </w:t>
      </w:r>
    </w:p>
    <w:p w14:paraId="2F091B7D" w14:textId="77777777" w:rsidR="00570587" w:rsidRDefault="00570587" w:rsidP="00570587">
      <w:pPr>
        <w:pStyle w:val="StandardWeb"/>
      </w:pPr>
      <w:r>
        <w:t>14. Und was man sät in Sterblichkeit,</w:t>
      </w:r>
      <w:r>
        <w:br/>
        <w:t xml:space="preserve">Das wird </w:t>
      </w:r>
      <w:proofErr w:type="spellStart"/>
      <w:r>
        <w:t>aufgehn</w:t>
      </w:r>
      <w:proofErr w:type="spellEnd"/>
      <w:r>
        <w:t xml:space="preserve"> in Herrlichkeit,</w:t>
      </w:r>
      <w:r>
        <w:br/>
        <w:t xml:space="preserve">Und was begraben wird </w:t>
      </w:r>
      <w:proofErr w:type="spellStart"/>
      <w:r>
        <w:t>ohn</w:t>
      </w:r>
      <w:proofErr w:type="spellEnd"/>
      <w:r>
        <w:t xml:space="preserve"> Macht</w:t>
      </w:r>
      <w:r>
        <w:br/>
        <w:t xml:space="preserve">Das wird </w:t>
      </w:r>
      <w:proofErr w:type="spellStart"/>
      <w:r>
        <w:t>erstehn</w:t>
      </w:r>
      <w:proofErr w:type="spellEnd"/>
      <w:r>
        <w:t xml:space="preserve"> in großer Kraft. </w:t>
      </w:r>
    </w:p>
    <w:p w14:paraId="0B7067C6" w14:textId="77777777" w:rsidR="00570587" w:rsidRDefault="00570587" w:rsidP="00570587">
      <w:pPr>
        <w:pStyle w:val="StandardWeb"/>
      </w:pPr>
      <w:r>
        <w:t>15. Han wir das Bild des Irdischen</w:t>
      </w:r>
      <w:r>
        <w:br/>
        <w:t>Getragen und des Sterblichen,</w:t>
      </w:r>
      <w:r>
        <w:br/>
        <w:t>So werden wir des Himmlischen</w:t>
      </w:r>
      <w:r>
        <w:br/>
        <w:t xml:space="preserve">Auch tragen und des Ewigen. </w:t>
      </w:r>
    </w:p>
    <w:p w14:paraId="7249D6D7" w14:textId="77777777" w:rsidR="00570587" w:rsidRDefault="00570587" w:rsidP="00570587">
      <w:pPr>
        <w:pStyle w:val="StandardWeb"/>
      </w:pPr>
      <w:r>
        <w:t>16. Das Fleisch und Blut nicht erben kann</w:t>
      </w:r>
      <w:r>
        <w:br/>
        <w:t xml:space="preserve">Gotts Reich, drum muss zu Boden </w:t>
      </w:r>
      <w:proofErr w:type="spellStart"/>
      <w:r>
        <w:t>gahn</w:t>
      </w:r>
      <w:proofErr w:type="spellEnd"/>
      <w:r>
        <w:t>,</w:t>
      </w:r>
      <w:r>
        <w:br/>
        <w:t>Und muss vermodern Haut und Haar,</w:t>
      </w:r>
      <w:r>
        <w:br/>
        <w:t xml:space="preserve">Auf dass es </w:t>
      </w:r>
      <w:proofErr w:type="spellStart"/>
      <w:r>
        <w:t>werd</w:t>
      </w:r>
      <w:proofErr w:type="spellEnd"/>
      <w:r>
        <w:t xml:space="preserve"> spannen und klar. </w:t>
      </w:r>
    </w:p>
    <w:p w14:paraId="15C3F3FD" w14:textId="77777777" w:rsidR="00570587" w:rsidRDefault="00570587" w:rsidP="00570587">
      <w:pPr>
        <w:pStyle w:val="StandardWeb"/>
      </w:pPr>
      <w:r>
        <w:t>17. Doch werden wir nicht sterben an,</w:t>
      </w:r>
      <w:r>
        <w:br/>
        <w:t>Sondern zu der Posaunen Schall</w:t>
      </w:r>
      <w:r>
        <w:br/>
        <w:t xml:space="preserve">Verwandelt in </w:t>
      </w:r>
      <w:proofErr w:type="spellStart"/>
      <w:r>
        <w:t>eim</w:t>
      </w:r>
      <w:proofErr w:type="spellEnd"/>
      <w:r>
        <w:t xml:space="preserve"> Augenblick,</w:t>
      </w:r>
      <w:r>
        <w:br/>
        <w:t xml:space="preserve">Darauf sich nu ein jeder schick, </w:t>
      </w:r>
    </w:p>
    <w:p w14:paraId="1973EA62" w14:textId="77777777" w:rsidR="00570587" w:rsidRDefault="00570587" w:rsidP="00570587">
      <w:pPr>
        <w:pStyle w:val="StandardWeb"/>
      </w:pPr>
      <w:r>
        <w:t>18. Auf dass er wart derselben Seit</w:t>
      </w:r>
      <w:r>
        <w:br/>
        <w:t xml:space="preserve">In </w:t>
      </w:r>
      <w:proofErr w:type="spellStart"/>
      <w:r>
        <w:t>Gduld</w:t>
      </w:r>
      <w:proofErr w:type="spellEnd"/>
      <w:r>
        <w:t xml:space="preserve"> und aller Freudigkeit,</w:t>
      </w:r>
      <w:r>
        <w:br/>
        <w:t>Auf dass, wenn kommet Gottes Sohn,</w:t>
      </w:r>
      <w:r>
        <w:br/>
        <w:t xml:space="preserve">Erwarten </w:t>
      </w:r>
      <w:proofErr w:type="spellStart"/>
      <w:r>
        <w:t>mög</w:t>
      </w:r>
      <w:proofErr w:type="spellEnd"/>
      <w:r>
        <w:t xml:space="preserve"> mit Freud sein Lohn. </w:t>
      </w:r>
    </w:p>
    <w:p w14:paraId="0EF3714B" w14:textId="77777777" w:rsidR="00570587" w:rsidRDefault="00570587" w:rsidP="00570587">
      <w:pPr>
        <w:pStyle w:val="StandardWeb"/>
      </w:pPr>
      <w:r>
        <w:t>19. Und ob uns gleich die Welt macht bang,</w:t>
      </w:r>
      <w:r>
        <w:br/>
        <w:t>So währt doch Kreuz und Angst nicht lang.</w:t>
      </w:r>
      <w:r>
        <w:br/>
        <w:t xml:space="preserve">Drum </w:t>
      </w:r>
      <w:proofErr w:type="spellStart"/>
      <w:r>
        <w:t>tröst</w:t>
      </w:r>
      <w:proofErr w:type="spellEnd"/>
      <w:r>
        <w:t xml:space="preserve"> wir uns, das künftig ist;</w:t>
      </w:r>
      <w:r>
        <w:br/>
      </w:r>
      <w:proofErr w:type="spellStart"/>
      <w:r>
        <w:t>Darzu</w:t>
      </w:r>
      <w:proofErr w:type="spellEnd"/>
      <w:r>
        <w:t xml:space="preserve"> hilf uns, Herr Jesu Christ. </w:t>
      </w:r>
    </w:p>
    <w:p w14:paraId="2C4E0CDC" w14:textId="77777777" w:rsidR="00570587" w:rsidRDefault="00570587" w:rsidP="00570587">
      <w:pPr>
        <w:pStyle w:val="StandardWeb"/>
      </w:pPr>
      <w:r>
        <w:t xml:space="preserve">20. Da wird die </w:t>
      </w:r>
      <w:proofErr w:type="spellStart"/>
      <w:r>
        <w:t>Zähr</w:t>
      </w:r>
      <w:proofErr w:type="spellEnd"/>
      <w:r>
        <w:t xml:space="preserve"> der Heiligen</w:t>
      </w:r>
      <w:r>
        <w:br/>
        <w:t>Der Herr abwischen und ihr Trän,</w:t>
      </w:r>
      <w:r>
        <w:br/>
        <w:t xml:space="preserve">Und sie </w:t>
      </w:r>
      <w:proofErr w:type="spellStart"/>
      <w:r>
        <w:t>alls</w:t>
      </w:r>
      <w:proofErr w:type="spellEnd"/>
      <w:r>
        <w:t xml:space="preserve"> Leids ergötzen zwar,</w:t>
      </w:r>
      <w:r>
        <w:br/>
        <w:t xml:space="preserve">Dann wird das rechte Jubeljahr. </w:t>
      </w:r>
    </w:p>
    <w:p w14:paraId="495019C1" w14:textId="77777777" w:rsidR="00570587" w:rsidRDefault="00570587" w:rsidP="00570587">
      <w:pPr>
        <w:pStyle w:val="StandardWeb"/>
      </w:pPr>
      <w:r>
        <w:t>21. Hilf unser Schwachheit, lieber Gott,</w:t>
      </w:r>
      <w:r>
        <w:br/>
        <w:t>Dass wir durchs Kreuz, durch Angst und Tod</w:t>
      </w:r>
      <w:r>
        <w:br/>
      </w:r>
      <w:proofErr w:type="spellStart"/>
      <w:r>
        <w:t>Gehn</w:t>
      </w:r>
      <w:proofErr w:type="spellEnd"/>
      <w:r>
        <w:t xml:space="preserve"> mögen durch die enge </w:t>
      </w:r>
      <w:proofErr w:type="spellStart"/>
      <w:r>
        <w:t>Pfort</w:t>
      </w:r>
      <w:proofErr w:type="spellEnd"/>
      <w:r>
        <w:t>,</w:t>
      </w:r>
      <w:r>
        <w:br/>
        <w:t xml:space="preserve">Auf dass wir mit dir leben dort </w:t>
      </w:r>
    </w:p>
    <w:p w14:paraId="20F8E60B" w14:textId="77777777" w:rsidR="00570587" w:rsidRDefault="00570587" w:rsidP="00570587">
      <w:pPr>
        <w:pStyle w:val="StandardWeb"/>
      </w:pPr>
      <w:r>
        <w:t>22. In deinem Reich in Ewigkeit,</w:t>
      </w:r>
      <w:r>
        <w:br/>
        <w:t>Anschauen die Dreifaltigkeit,</w:t>
      </w:r>
      <w:r>
        <w:br/>
        <w:t>Samt dem ganzen himmlischen Heer</w:t>
      </w:r>
      <w:r>
        <w:br/>
        <w:t xml:space="preserve">Dir singen stets Lob, Preis und Ehr. </w:t>
      </w:r>
    </w:p>
    <w:p w14:paraId="079E012D" w14:textId="77777777" w:rsidR="00570587" w:rsidRDefault="00570587" w:rsidP="00570587">
      <w:pPr>
        <w:pStyle w:val="StandardWeb"/>
      </w:pPr>
      <w:r>
        <w:t>Amen.</w:t>
      </w:r>
    </w:p>
    <w:p w14:paraId="6528A78A" w14:textId="77777777" w:rsidR="005011CC" w:rsidRDefault="005011CC" w:rsidP="005011CC">
      <w:pPr>
        <w:pStyle w:val="berschrift1"/>
      </w:pPr>
      <w:proofErr w:type="spellStart"/>
      <w:r>
        <w:t>SEid</w:t>
      </w:r>
      <w:proofErr w:type="spellEnd"/>
      <w:r>
        <w:t xml:space="preserve"> </w:t>
      </w:r>
      <w:proofErr w:type="spellStart"/>
      <w:r>
        <w:t>frölich</w:t>
      </w:r>
      <w:proofErr w:type="spellEnd"/>
      <w:r>
        <w:t xml:space="preserve"> und jubilieret</w:t>
      </w:r>
    </w:p>
    <w:p w14:paraId="63B04A1F" w14:textId="77777777" w:rsidR="005011CC" w:rsidRPr="005011CC" w:rsidRDefault="005011CC" w:rsidP="005011CC">
      <w:pPr>
        <w:rPr>
          <w:b/>
        </w:rPr>
      </w:pPr>
      <w:proofErr w:type="spellStart"/>
      <w:r w:rsidRPr="005011CC">
        <w:rPr>
          <w:b/>
        </w:rPr>
        <w:t>Omnis</w:t>
      </w:r>
      <w:proofErr w:type="spellEnd"/>
      <w:r w:rsidRPr="005011CC">
        <w:rPr>
          <w:b/>
        </w:rPr>
        <w:t xml:space="preserve"> </w:t>
      </w:r>
      <w:proofErr w:type="spellStart"/>
      <w:r w:rsidRPr="005011CC">
        <w:rPr>
          <w:b/>
        </w:rPr>
        <w:t>mundus</w:t>
      </w:r>
      <w:proofErr w:type="spellEnd"/>
      <w:r w:rsidRPr="005011CC">
        <w:rPr>
          <w:b/>
        </w:rPr>
        <w:t xml:space="preserve"> </w:t>
      </w:r>
      <w:proofErr w:type="spellStart"/>
      <w:r w:rsidRPr="005011CC">
        <w:rPr>
          <w:b/>
        </w:rPr>
        <w:t>ivundetur</w:t>
      </w:r>
      <w:proofErr w:type="spellEnd"/>
      <w:r w:rsidRPr="005011CC">
        <w:rPr>
          <w:b/>
        </w:rPr>
        <w:t>.</w:t>
      </w:r>
    </w:p>
    <w:p w14:paraId="7D18842A" w14:textId="77777777" w:rsidR="005011CC" w:rsidRDefault="005011CC" w:rsidP="005011CC">
      <w:pPr>
        <w:pStyle w:val="StandardWeb"/>
      </w:pPr>
      <w:proofErr w:type="spellStart"/>
      <w:r>
        <w:t>SEid</w:t>
      </w:r>
      <w:proofErr w:type="spellEnd"/>
      <w:r>
        <w:t xml:space="preserve"> </w:t>
      </w:r>
      <w:proofErr w:type="spellStart"/>
      <w:r>
        <w:t>frölich</w:t>
      </w:r>
      <w:proofErr w:type="spellEnd"/>
      <w:r>
        <w:t xml:space="preserve"> und jubilieret</w:t>
      </w:r>
      <w:r>
        <w:br/>
      </w:r>
      <w:proofErr w:type="spellStart"/>
      <w:r>
        <w:t>Jhesu</w:t>
      </w:r>
      <w:proofErr w:type="spellEnd"/>
      <w:r>
        <w:t xml:space="preserve"> dem Messie!</w:t>
      </w:r>
      <w:r>
        <w:br/>
        <w:t xml:space="preserve">Der die </w:t>
      </w:r>
      <w:proofErr w:type="spellStart"/>
      <w:r>
        <w:t>gantze</w:t>
      </w:r>
      <w:proofErr w:type="spellEnd"/>
      <w:r>
        <w:t xml:space="preserve"> Welt regieret,</w:t>
      </w:r>
      <w:r>
        <w:br/>
        <w:t xml:space="preserve">ist ein Son </w:t>
      </w:r>
      <w:proofErr w:type="spellStart"/>
      <w:r>
        <w:t>Mariae</w:t>
      </w:r>
      <w:proofErr w:type="spellEnd"/>
      <w:r>
        <w:br/>
        <w:t xml:space="preserve">und </w:t>
      </w:r>
      <w:proofErr w:type="spellStart"/>
      <w:r>
        <w:t>leit</w:t>
      </w:r>
      <w:proofErr w:type="spellEnd"/>
      <w:r>
        <w:t xml:space="preserve"> im </w:t>
      </w:r>
      <w:proofErr w:type="spellStart"/>
      <w:r>
        <w:t>Krippelein</w:t>
      </w:r>
      <w:proofErr w:type="spellEnd"/>
      <w:r>
        <w:br/>
        <w:t xml:space="preserve">beim </w:t>
      </w:r>
      <w:proofErr w:type="spellStart"/>
      <w:r>
        <w:t>Ochssen</w:t>
      </w:r>
      <w:proofErr w:type="spellEnd"/>
      <w:r>
        <w:t xml:space="preserve"> und </w:t>
      </w:r>
      <w:proofErr w:type="spellStart"/>
      <w:r>
        <w:t>Esellein</w:t>
      </w:r>
      <w:proofErr w:type="spellEnd"/>
      <w:r>
        <w:t>!</w:t>
      </w:r>
      <w:r>
        <w:br/>
        <w:t>Sause, sause! Sause, sause, Kindelein!</w:t>
      </w:r>
      <w:r>
        <w:br/>
        <w:t>du bist mein, ich bin dein!</w:t>
      </w:r>
      <w:r>
        <w:br/>
        <w:t>jaucht und springet,</w:t>
      </w:r>
      <w:r>
        <w:br/>
        <w:t>klingt und singet:</w:t>
      </w:r>
      <w:r>
        <w:br/>
      </w:r>
      <w:proofErr w:type="spellStart"/>
      <w:r>
        <w:t>Hodie</w:t>
      </w:r>
      <w:proofErr w:type="spellEnd"/>
      <w:r>
        <w:t xml:space="preserve">, </w:t>
      </w:r>
      <w:proofErr w:type="spellStart"/>
      <w:r>
        <w:t>hodie</w:t>
      </w:r>
      <w:proofErr w:type="spellEnd"/>
      <w:r>
        <w:t xml:space="preserve">, </w:t>
      </w:r>
      <w:proofErr w:type="spellStart"/>
      <w:r>
        <w:t>hodie</w:t>
      </w:r>
      <w:proofErr w:type="spellEnd"/>
      <w:r>
        <w:br/>
        <w:t xml:space="preserve">ist </w:t>
      </w:r>
      <w:proofErr w:type="spellStart"/>
      <w:r>
        <w:t>geborn</w:t>
      </w:r>
      <w:proofErr w:type="spellEnd"/>
      <w:r>
        <w:t xml:space="preserve"> Christ, das </w:t>
      </w:r>
      <w:proofErr w:type="spellStart"/>
      <w:r>
        <w:t>Sönlein</w:t>
      </w:r>
      <w:proofErr w:type="spellEnd"/>
      <w:r>
        <w:br/>
        <w:t>Marie, Marie,</w:t>
      </w:r>
      <w:r>
        <w:br/>
      </w:r>
      <w:proofErr w:type="spellStart"/>
      <w:r>
        <w:t>Ubd</w:t>
      </w:r>
      <w:proofErr w:type="spellEnd"/>
      <w:r>
        <w:t xml:space="preserve"> hat von uns </w:t>
      </w:r>
      <w:proofErr w:type="spellStart"/>
      <w:r>
        <w:t>weggenomen</w:t>
      </w:r>
      <w:proofErr w:type="spellEnd"/>
      <w:r>
        <w:br/>
        <w:t>alles weh, alles weh, alles weh!</w:t>
      </w:r>
      <w:r>
        <w:br/>
      </w:r>
      <w:proofErr w:type="spellStart"/>
      <w:r>
        <w:t>Hilff</w:t>
      </w:r>
      <w:proofErr w:type="spellEnd"/>
      <w:r>
        <w:t xml:space="preserve">, das wir bald zu dir </w:t>
      </w:r>
      <w:proofErr w:type="spellStart"/>
      <w:r>
        <w:t>komen</w:t>
      </w:r>
      <w:proofErr w:type="spellEnd"/>
      <w:r>
        <w:t>,</w:t>
      </w:r>
      <w:r>
        <w:br/>
        <w:t>O Christe!</w:t>
      </w:r>
    </w:p>
    <w:p w14:paraId="79AD7CA2" w14:textId="77777777" w:rsidR="00961F47" w:rsidRDefault="00961F47" w:rsidP="00961F47">
      <w:pPr>
        <w:pStyle w:val="berschrift1"/>
      </w:pPr>
      <w:r>
        <w:t xml:space="preserve">So wahr ich leb, spricht Gott der Herr </w:t>
      </w:r>
    </w:p>
    <w:p w14:paraId="0F935EF9" w14:textId="77777777" w:rsidR="00961F47" w:rsidRPr="00961F47" w:rsidRDefault="00961F47" w:rsidP="00961F47">
      <w:pPr>
        <w:rPr>
          <w:b/>
        </w:rPr>
      </w:pPr>
      <w:r w:rsidRPr="00961F47">
        <w:rPr>
          <w:b/>
        </w:rPr>
        <w:t>Ein Lied vom Amt der Schlüssel und Kraft der heiligen Absolution.</w:t>
      </w:r>
    </w:p>
    <w:p w14:paraId="23AF1D59" w14:textId="77777777" w:rsidR="00961F47" w:rsidRDefault="00961F47" w:rsidP="00961F47">
      <w:pPr>
        <w:pStyle w:val="StandardWeb"/>
      </w:pPr>
      <w:r>
        <w:rPr>
          <w:rStyle w:val="Hervorhebung"/>
        </w:rPr>
        <w:t xml:space="preserve">Für die Kinder im </w:t>
      </w:r>
      <w:proofErr w:type="spellStart"/>
      <w:r>
        <w:rPr>
          <w:rStyle w:val="Hervorhebung"/>
        </w:rPr>
        <w:t>Jochimsthal</w:t>
      </w:r>
      <w:proofErr w:type="spellEnd"/>
      <w:r>
        <w:rPr>
          <w:rStyle w:val="Hervorhebung"/>
        </w:rPr>
        <w:t xml:space="preserve">. </w:t>
      </w:r>
    </w:p>
    <w:p w14:paraId="10059D3A" w14:textId="77777777" w:rsidR="00961F47" w:rsidRDefault="00961F47" w:rsidP="00961F47">
      <w:pPr>
        <w:pStyle w:val="StandardWeb"/>
      </w:pPr>
      <w:r>
        <w:t>1. So wahr ich leb, spricht Gott der Herr,</w:t>
      </w:r>
      <w:r>
        <w:br/>
        <w:t>Des Sünders Tod ich nicht begehr,</w:t>
      </w:r>
      <w:r>
        <w:br/>
        <w:t xml:space="preserve">Sondern </w:t>
      </w:r>
      <w:proofErr w:type="spellStart"/>
      <w:r>
        <w:t>daß</w:t>
      </w:r>
      <w:proofErr w:type="spellEnd"/>
      <w:r>
        <w:t xml:space="preserve"> er bekehre sich,</w:t>
      </w:r>
      <w:r>
        <w:br/>
        <w:t xml:space="preserve">Thu </w:t>
      </w:r>
      <w:proofErr w:type="spellStart"/>
      <w:r>
        <w:t>Buß</w:t>
      </w:r>
      <w:proofErr w:type="spellEnd"/>
      <w:r>
        <w:t xml:space="preserve"> und leb auch ewiglich. </w:t>
      </w:r>
    </w:p>
    <w:p w14:paraId="426D6EE5" w14:textId="77777777" w:rsidR="00961F47" w:rsidRDefault="00961F47" w:rsidP="00961F47">
      <w:pPr>
        <w:pStyle w:val="StandardWeb"/>
      </w:pPr>
      <w:r>
        <w:t xml:space="preserve">2. Drum Christ, der Herr, sein </w:t>
      </w:r>
      <w:proofErr w:type="spellStart"/>
      <w:r>
        <w:t>Jüngr</w:t>
      </w:r>
      <w:proofErr w:type="spellEnd"/>
      <w:r>
        <w:t xml:space="preserve"> </w:t>
      </w:r>
      <w:proofErr w:type="spellStart"/>
      <w:r>
        <w:t>aussandt</w:t>
      </w:r>
      <w:proofErr w:type="spellEnd"/>
      <w:r>
        <w:t>,</w:t>
      </w:r>
      <w:r>
        <w:br/>
        <w:t>Geht hin, predigt in alle Land,</w:t>
      </w:r>
      <w:r>
        <w:br/>
        <w:t xml:space="preserve">Vergebung der </w:t>
      </w:r>
      <w:proofErr w:type="spellStart"/>
      <w:r>
        <w:t>Sünd</w:t>
      </w:r>
      <w:proofErr w:type="spellEnd"/>
      <w:r>
        <w:t xml:space="preserve"> Jedermann,</w:t>
      </w:r>
      <w:r>
        <w:br/>
      </w:r>
      <w:proofErr w:type="spellStart"/>
      <w:r>
        <w:t>Dems</w:t>
      </w:r>
      <w:proofErr w:type="spellEnd"/>
      <w:r>
        <w:t xml:space="preserve"> leid ist, glaubt und will </w:t>
      </w:r>
      <w:proofErr w:type="spellStart"/>
      <w:r>
        <w:t>ablan</w:t>
      </w:r>
      <w:proofErr w:type="spellEnd"/>
      <w:r>
        <w:t xml:space="preserve">. </w:t>
      </w:r>
    </w:p>
    <w:p w14:paraId="7B442333" w14:textId="77777777" w:rsidR="00961F47" w:rsidRDefault="00961F47" w:rsidP="00961F47">
      <w:pPr>
        <w:pStyle w:val="StandardWeb"/>
      </w:pPr>
      <w:r>
        <w:t xml:space="preserve">3. Wem ihr die </w:t>
      </w:r>
      <w:proofErr w:type="spellStart"/>
      <w:r>
        <w:t>Sünd</w:t>
      </w:r>
      <w:proofErr w:type="spellEnd"/>
      <w:r>
        <w:t xml:space="preserve"> vergeben </w:t>
      </w:r>
      <w:proofErr w:type="spellStart"/>
      <w:r>
        <w:t>werd</w:t>
      </w:r>
      <w:proofErr w:type="spellEnd"/>
      <w:r>
        <w:t>,</w:t>
      </w:r>
      <w:r>
        <w:br/>
        <w:t xml:space="preserve">Soll ihr los fein auf dieser </w:t>
      </w:r>
      <w:proofErr w:type="spellStart"/>
      <w:r>
        <w:t>Erd</w:t>
      </w:r>
      <w:proofErr w:type="spellEnd"/>
      <w:r>
        <w:t>,</w:t>
      </w:r>
      <w:r>
        <w:br/>
        <w:t xml:space="preserve">Wem ihr sie </w:t>
      </w:r>
      <w:proofErr w:type="spellStart"/>
      <w:r>
        <w:t>bhalt</w:t>
      </w:r>
      <w:proofErr w:type="spellEnd"/>
      <w:r>
        <w:t xml:space="preserve"> im Namen mein.</w:t>
      </w:r>
      <w:r>
        <w:br/>
        <w:t xml:space="preserve">Dem sollen sie behalten sein. </w:t>
      </w:r>
    </w:p>
    <w:p w14:paraId="00075DD5" w14:textId="77777777" w:rsidR="00961F47" w:rsidRDefault="00961F47" w:rsidP="00961F47">
      <w:pPr>
        <w:pStyle w:val="StandardWeb"/>
      </w:pPr>
      <w:r>
        <w:t xml:space="preserve">4. was ihr </w:t>
      </w:r>
      <w:proofErr w:type="spellStart"/>
      <w:r>
        <w:t>bindt</w:t>
      </w:r>
      <w:proofErr w:type="spellEnd"/>
      <w:r>
        <w:t>, soll gebunden sein,</w:t>
      </w:r>
      <w:r>
        <w:br/>
        <w:t>Was ihr auflöst, das soll los sein.</w:t>
      </w:r>
      <w:r>
        <w:br/>
        <w:t>Die Schlüssel zu dem Himmelreich</w:t>
      </w:r>
      <w:r>
        <w:br/>
      </w:r>
      <w:proofErr w:type="spellStart"/>
      <w:r>
        <w:t>Hiemit</w:t>
      </w:r>
      <w:proofErr w:type="spellEnd"/>
      <w:r>
        <w:t xml:space="preserve"> ich euch </w:t>
      </w:r>
      <w:proofErr w:type="spellStart"/>
      <w:r>
        <w:t>geb</w:t>
      </w:r>
      <w:proofErr w:type="spellEnd"/>
      <w:r>
        <w:t xml:space="preserve"> allen gleich. </w:t>
      </w:r>
    </w:p>
    <w:p w14:paraId="35A7630F" w14:textId="77777777" w:rsidR="00961F47" w:rsidRDefault="00961F47" w:rsidP="00961F47">
      <w:pPr>
        <w:pStyle w:val="StandardWeb"/>
      </w:pPr>
      <w:r>
        <w:t>5. Wenn ihr verkündigt diesen Trost,</w:t>
      </w:r>
      <w:r>
        <w:br/>
      </w:r>
      <w:proofErr w:type="spellStart"/>
      <w:r>
        <w:t>Daß</w:t>
      </w:r>
      <w:proofErr w:type="spellEnd"/>
      <w:r>
        <w:t xml:space="preserve"> er durch mein Blut sei erlöst;</w:t>
      </w:r>
      <w:r>
        <w:br/>
      </w:r>
      <w:proofErr w:type="spellStart"/>
      <w:r>
        <w:t>Bhält</w:t>
      </w:r>
      <w:proofErr w:type="spellEnd"/>
      <w:r>
        <w:t xml:space="preserve"> </w:t>
      </w:r>
      <w:proofErr w:type="spellStart"/>
      <w:r>
        <w:t>dieß</w:t>
      </w:r>
      <w:proofErr w:type="spellEnd"/>
      <w:r>
        <w:t xml:space="preserve"> </w:t>
      </w:r>
      <w:proofErr w:type="spellStart"/>
      <w:r>
        <w:t>Zeugniß</w:t>
      </w:r>
      <w:proofErr w:type="spellEnd"/>
      <w:r>
        <w:t xml:space="preserve"> im Herzen sein,</w:t>
      </w:r>
      <w:r>
        <w:br/>
      </w:r>
      <w:proofErr w:type="spellStart"/>
      <w:r>
        <w:t>Derselb</w:t>
      </w:r>
      <w:proofErr w:type="spellEnd"/>
      <w:r>
        <w:t xml:space="preserve"> ist los von Schuld und Pein. </w:t>
      </w:r>
    </w:p>
    <w:p w14:paraId="71901682" w14:textId="77777777" w:rsidR="00961F47" w:rsidRDefault="00961F47" w:rsidP="00961F47">
      <w:pPr>
        <w:pStyle w:val="StandardWeb"/>
      </w:pPr>
      <w:r>
        <w:t xml:space="preserve">6. Wenn uns der Priester </w:t>
      </w:r>
      <w:proofErr w:type="spellStart"/>
      <w:r>
        <w:t>absolvirt</w:t>
      </w:r>
      <w:proofErr w:type="spellEnd"/>
      <w:r>
        <w:t>,</w:t>
      </w:r>
      <w:r>
        <w:br/>
        <w:t>Sein Amt der Herr Christ durch ihn führt,</w:t>
      </w:r>
      <w:r>
        <w:br/>
        <w:t>Und spricht uns selbst von Sünden rein,</w:t>
      </w:r>
      <w:r>
        <w:br/>
        <w:t xml:space="preserve">Sein Werkzeug ist der Diener allein. </w:t>
      </w:r>
    </w:p>
    <w:p w14:paraId="3FBC5B75" w14:textId="77777777" w:rsidR="00961F47" w:rsidRDefault="00961F47" w:rsidP="00961F47">
      <w:pPr>
        <w:pStyle w:val="StandardWeb"/>
      </w:pPr>
      <w:r>
        <w:t xml:space="preserve">7. Und wenn die </w:t>
      </w:r>
      <w:proofErr w:type="spellStart"/>
      <w:r>
        <w:t>Sünd</w:t>
      </w:r>
      <w:proofErr w:type="spellEnd"/>
      <w:r>
        <w:t xml:space="preserve"> wär noch so groß,</w:t>
      </w:r>
      <w:r>
        <w:br/>
        <w:t>So werden wir derselben los</w:t>
      </w:r>
      <w:r>
        <w:br/>
        <w:t>Durch Kraft der Absolution,</w:t>
      </w:r>
      <w:r>
        <w:br/>
        <w:t xml:space="preserve">Die verordnet hat Gottes Sohn. </w:t>
      </w:r>
    </w:p>
    <w:p w14:paraId="380D7670" w14:textId="77777777" w:rsidR="00961F47" w:rsidRDefault="00961F47" w:rsidP="00961F47">
      <w:pPr>
        <w:pStyle w:val="StandardWeb"/>
      </w:pPr>
      <w:r>
        <w:t>8. Wem der Priester auflegt sein Hand,</w:t>
      </w:r>
      <w:r>
        <w:br/>
        <w:t>Dem löst Christ auf der Sünden Band,</w:t>
      </w:r>
      <w:r>
        <w:br/>
        <w:t xml:space="preserve">Und </w:t>
      </w:r>
      <w:proofErr w:type="spellStart"/>
      <w:r>
        <w:t>absolvirt</w:t>
      </w:r>
      <w:proofErr w:type="spellEnd"/>
      <w:r>
        <w:t xml:space="preserve"> ihn durch sein Blut,</w:t>
      </w:r>
      <w:r>
        <w:br/>
      </w:r>
      <w:proofErr w:type="spellStart"/>
      <w:r>
        <w:t>Wers</w:t>
      </w:r>
      <w:proofErr w:type="spellEnd"/>
      <w:r>
        <w:t xml:space="preserve"> </w:t>
      </w:r>
      <w:proofErr w:type="spellStart"/>
      <w:r>
        <w:t>gläubt</w:t>
      </w:r>
      <w:proofErr w:type="spellEnd"/>
      <w:r>
        <w:t xml:space="preserve">, aus Gnad hat solches Gut. </w:t>
      </w:r>
    </w:p>
    <w:p w14:paraId="778585D8" w14:textId="77777777" w:rsidR="00961F47" w:rsidRDefault="00961F47" w:rsidP="00961F47">
      <w:pPr>
        <w:pStyle w:val="StandardWeb"/>
      </w:pPr>
      <w:r>
        <w:t xml:space="preserve">9. Das ist der </w:t>
      </w:r>
      <w:proofErr w:type="spellStart"/>
      <w:r>
        <w:t>heilgen</w:t>
      </w:r>
      <w:proofErr w:type="spellEnd"/>
      <w:r>
        <w:t xml:space="preserve"> Schlüssel Kraft,</w:t>
      </w:r>
      <w:r>
        <w:br/>
        <w:t xml:space="preserve">Sie </w:t>
      </w:r>
      <w:proofErr w:type="spellStart"/>
      <w:r>
        <w:t>bindt</w:t>
      </w:r>
      <w:proofErr w:type="spellEnd"/>
      <w:r>
        <w:t xml:space="preserve"> und wieder ledig macht,</w:t>
      </w:r>
      <w:r>
        <w:br/>
        <w:t>Die Kirch trägt sie an ihrer Seit,</w:t>
      </w:r>
      <w:r>
        <w:br/>
        <w:t xml:space="preserve">Die Hausmutter der Christenheit. </w:t>
      </w:r>
    </w:p>
    <w:p w14:paraId="586CA388" w14:textId="77777777" w:rsidR="00961F47" w:rsidRDefault="00961F47" w:rsidP="00961F47">
      <w:pPr>
        <w:pStyle w:val="StandardWeb"/>
      </w:pPr>
      <w:r>
        <w:t xml:space="preserve">10. Wen nun sein </w:t>
      </w:r>
      <w:proofErr w:type="spellStart"/>
      <w:r>
        <w:t>Gwissen</w:t>
      </w:r>
      <w:proofErr w:type="spellEnd"/>
      <w:r>
        <w:t xml:space="preserve"> beißt und nagt,</w:t>
      </w:r>
      <w:r>
        <w:br/>
        <w:t xml:space="preserve">Die </w:t>
      </w:r>
      <w:proofErr w:type="spellStart"/>
      <w:r>
        <w:t>Sünd</w:t>
      </w:r>
      <w:proofErr w:type="spellEnd"/>
      <w:r>
        <w:t xml:space="preserve"> quält, </w:t>
      </w:r>
      <w:proofErr w:type="spellStart"/>
      <w:r>
        <w:t>daß</w:t>
      </w:r>
      <w:proofErr w:type="spellEnd"/>
      <w:r>
        <w:t xml:space="preserve"> er schier verzagt,</w:t>
      </w:r>
      <w:r>
        <w:br/>
        <w:t>Der halt sich zu dem Gnadenthron,</w:t>
      </w:r>
      <w:r>
        <w:br/>
        <w:t xml:space="preserve">Zum Wort der Absolution. </w:t>
      </w:r>
    </w:p>
    <w:p w14:paraId="5ACA802E" w14:textId="77777777" w:rsidR="00961F47" w:rsidRDefault="00961F47" w:rsidP="00961F47">
      <w:pPr>
        <w:pStyle w:val="StandardWeb"/>
      </w:pPr>
      <w:r>
        <w:t>11. Lob sei dir, wahrer Gottessohn,</w:t>
      </w:r>
      <w:r>
        <w:br/>
        <w:t>Für die heilig Absolution,</w:t>
      </w:r>
      <w:r>
        <w:br/>
        <w:t xml:space="preserve">Drin du uns zeigst dein Gnad und </w:t>
      </w:r>
      <w:proofErr w:type="spellStart"/>
      <w:r>
        <w:t>Güt</w:t>
      </w:r>
      <w:proofErr w:type="spellEnd"/>
      <w:r>
        <w:t>;</w:t>
      </w:r>
      <w:r>
        <w:br/>
        <w:t xml:space="preserve">Für </w:t>
      </w:r>
      <w:proofErr w:type="spellStart"/>
      <w:r>
        <w:t>Ablaßbrief</w:t>
      </w:r>
      <w:proofErr w:type="spellEnd"/>
      <w:r>
        <w:t xml:space="preserve">, Herr, uns </w:t>
      </w:r>
      <w:proofErr w:type="spellStart"/>
      <w:r>
        <w:t>behüt</w:t>
      </w:r>
      <w:proofErr w:type="spellEnd"/>
      <w:r>
        <w:t xml:space="preserve">. </w:t>
      </w:r>
    </w:p>
    <w:p w14:paraId="5DD94881" w14:textId="77777777" w:rsidR="00106E59" w:rsidRDefault="00106E59" w:rsidP="00106E59">
      <w:pPr>
        <w:pStyle w:val="berschrift1"/>
      </w:pPr>
      <w:r w:rsidRPr="00106E59">
        <w:t>Verzage nicht, o frommer Christ</w:t>
      </w:r>
    </w:p>
    <w:p w14:paraId="73BF54D4" w14:textId="77777777" w:rsidR="00106E59" w:rsidRDefault="00106E59" w:rsidP="00106E59">
      <w:pPr>
        <w:pStyle w:val="StandardWeb"/>
      </w:pPr>
      <w:r>
        <w:t>1.) Verzage nicht, o frommer Christ,</w:t>
      </w:r>
      <w:r>
        <w:br/>
        <w:t>Der du von Gott erschaffen bist,</w:t>
      </w:r>
      <w:r>
        <w:br/>
        <w:t>Obgleich die Zeit ist schwere.</w:t>
      </w:r>
      <w:r>
        <w:br/>
        <w:t>Vertrau du deinem lieben Gott,</w:t>
      </w:r>
      <w:r>
        <w:br/>
        <w:t>Er ist’s, der dich ernähre.</w:t>
      </w:r>
    </w:p>
    <w:p w14:paraId="0E262C4D" w14:textId="77777777" w:rsidR="00106E59" w:rsidRDefault="00106E59" w:rsidP="00106E59">
      <w:pPr>
        <w:pStyle w:val="StandardWeb"/>
      </w:pPr>
      <w:r>
        <w:t>2.) Hat er dir doch zu seiner Zeit</w:t>
      </w:r>
      <w:r>
        <w:br/>
        <w:t>Im Augenblick dein Seel‘ und Leib,</w:t>
      </w:r>
      <w:r>
        <w:br/>
        <w:t>Auch das natürlich‘ Leben</w:t>
      </w:r>
      <w:r>
        <w:br/>
      </w:r>
      <w:proofErr w:type="spellStart"/>
      <w:r>
        <w:t>Ohn</w:t>
      </w:r>
      <w:proofErr w:type="spellEnd"/>
      <w:r>
        <w:t>‘ all‘ dein Müh‘, Sorg‘ und Arbeit</w:t>
      </w:r>
      <w:r>
        <w:br/>
        <w:t>Von Mutterleib gegeben.</w:t>
      </w:r>
    </w:p>
    <w:p w14:paraId="697E2D02" w14:textId="77777777" w:rsidR="00106E59" w:rsidRDefault="00106E59" w:rsidP="00106E59">
      <w:pPr>
        <w:pStyle w:val="StandardWeb"/>
      </w:pPr>
      <w:r>
        <w:t>3.) Dennoch nährt Gott die Vögelein,</w:t>
      </w:r>
      <w:r>
        <w:br/>
        <w:t>Die für sich selbst nichts sammeln ein</w:t>
      </w:r>
      <w:r>
        <w:br/>
        <w:t>Und in den Lüften schweben.</w:t>
      </w:r>
      <w:r>
        <w:br/>
        <w:t>Sie säen nicht, sie ernten nicht,</w:t>
      </w:r>
      <w:r>
        <w:br/>
        <w:t xml:space="preserve">Doch </w:t>
      </w:r>
      <w:proofErr w:type="spellStart"/>
      <w:r>
        <w:t>frist’t</w:t>
      </w:r>
      <w:proofErr w:type="spellEnd"/>
      <w:r>
        <w:t xml:space="preserve"> ihnen Gott das Leben.</w:t>
      </w:r>
    </w:p>
    <w:p w14:paraId="289197EB" w14:textId="77777777" w:rsidR="00106E59" w:rsidRDefault="00106E59" w:rsidP="00106E59">
      <w:pPr>
        <w:pStyle w:val="StandardWeb"/>
      </w:pPr>
      <w:r>
        <w:t>4.) Was sind die klein‘ Waldvögelein,</w:t>
      </w:r>
      <w:r>
        <w:br/>
        <w:t>Die uns zu gut erschaffen?</w:t>
      </w:r>
      <w:r>
        <w:br/>
        <w:t>Sind wir doch gar viel besser,</w:t>
      </w:r>
      <w:r>
        <w:br/>
        <w:t>Wie sollte Gott vergessen dein,</w:t>
      </w:r>
      <w:r>
        <w:br/>
        <w:t xml:space="preserve">Weil du dich ihm </w:t>
      </w:r>
      <w:proofErr w:type="spellStart"/>
      <w:r>
        <w:t>verlässest</w:t>
      </w:r>
      <w:proofErr w:type="spellEnd"/>
      <w:r>
        <w:t>?</w:t>
      </w:r>
    </w:p>
    <w:p w14:paraId="747DE550" w14:textId="77777777" w:rsidR="00106E59" w:rsidRDefault="00106E59" w:rsidP="00106E59">
      <w:pPr>
        <w:pStyle w:val="StandardWeb"/>
      </w:pPr>
      <w:r>
        <w:t>5.) Sieh an die schönen Blümlein zart,</w:t>
      </w:r>
      <w:r>
        <w:br/>
        <w:t>In weitem Feld an allem Ort</w:t>
      </w:r>
      <w:r>
        <w:br/>
        <w:t>Wachsen aus Staub und Erden,</w:t>
      </w:r>
      <w:r>
        <w:br/>
        <w:t>Die doch so bald in kurzer Fahrt</w:t>
      </w:r>
      <w:r>
        <w:br/>
        <w:t>Zunichte müssen werden.</w:t>
      </w:r>
    </w:p>
    <w:p w14:paraId="1CD33131" w14:textId="77777777" w:rsidR="00106E59" w:rsidRDefault="00106E59" w:rsidP="00106E59">
      <w:pPr>
        <w:pStyle w:val="StandardWeb"/>
      </w:pPr>
      <w:r>
        <w:t xml:space="preserve">6.) Ob sie schon sind dahin </w:t>
      </w:r>
      <w:proofErr w:type="spellStart"/>
      <w:r>
        <w:t>gericht</w:t>
      </w:r>
      <w:proofErr w:type="spellEnd"/>
      <w:r>
        <w:t>,</w:t>
      </w:r>
      <w:r>
        <w:br/>
        <w:t>Dass sie nähen und spinnen nicht,</w:t>
      </w:r>
      <w:r>
        <w:br/>
        <w:t>Doch schmückt sie Gott gar schöne,</w:t>
      </w:r>
      <w:r>
        <w:br/>
        <w:t>So zart, dass ihnen nichts gebricht</w:t>
      </w:r>
      <w:r>
        <w:br/>
        <w:t>An Tugend, Kraft und Zierde.</w:t>
      </w:r>
    </w:p>
    <w:p w14:paraId="6D12D37B" w14:textId="77777777" w:rsidR="00106E59" w:rsidRDefault="00106E59" w:rsidP="00106E59">
      <w:pPr>
        <w:pStyle w:val="StandardWeb"/>
      </w:pPr>
      <w:r>
        <w:t>7.) Weil Gott kleidet das grüne Gras</w:t>
      </w:r>
      <w:r>
        <w:br/>
        <w:t>Und ziert es schön über die Maß,</w:t>
      </w:r>
      <w:r>
        <w:br/>
        <w:t>Das doch gar bald verdorret.</w:t>
      </w:r>
      <w:r>
        <w:br/>
        <w:t>Wie vielmehr wird Gott uns das tun,</w:t>
      </w:r>
      <w:r>
        <w:br/>
        <w:t>Dieweil er für uns sorget.</w:t>
      </w:r>
    </w:p>
    <w:p w14:paraId="0647F5BF" w14:textId="77777777" w:rsidR="00106E59" w:rsidRDefault="00106E59" w:rsidP="00106E59">
      <w:pPr>
        <w:pStyle w:val="StandardWeb"/>
      </w:pPr>
      <w:r>
        <w:t>8.) Wie ein Vater für seinen Sohn,</w:t>
      </w:r>
      <w:r>
        <w:br/>
        <w:t>Also wird Gott uns reichlich tun,</w:t>
      </w:r>
      <w:r>
        <w:br/>
        <w:t>Wie uns Christus tut sagen.</w:t>
      </w:r>
      <w:r>
        <w:br/>
        <w:t>Drum seid getrost, spricht Gottes Sohn</w:t>
      </w:r>
      <w:r>
        <w:br/>
        <w:t>Und lasst die Heiden zagen.</w:t>
      </w:r>
    </w:p>
    <w:p w14:paraId="11AB4EC5" w14:textId="77777777" w:rsidR="00106E59" w:rsidRDefault="00106E59" w:rsidP="00106E59">
      <w:pPr>
        <w:pStyle w:val="StandardWeb"/>
      </w:pPr>
      <w:r>
        <w:t>9.) Wer ist, der seiner Läng‘ ein Ell‘,</w:t>
      </w:r>
      <w:r>
        <w:br/>
        <w:t>Ob er gleich hätt‘ drum große Qual,</w:t>
      </w:r>
      <w:r>
        <w:br/>
        <w:t>Mit Sorgen kann zusetzen?</w:t>
      </w:r>
      <w:r>
        <w:br/>
        <w:t xml:space="preserve">Ob er gleich </w:t>
      </w:r>
      <w:proofErr w:type="spellStart"/>
      <w:r>
        <w:t>leid’t</w:t>
      </w:r>
      <w:proofErr w:type="spellEnd"/>
      <w:r>
        <w:t xml:space="preserve"> groß‘ Ungemach</w:t>
      </w:r>
      <w:r>
        <w:br/>
        <w:t>Und kümmert sich im Herzen?</w:t>
      </w:r>
    </w:p>
    <w:p w14:paraId="73F99FC0" w14:textId="77777777" w:rsidR="00106E59" w:rsidRDefault="00106E59" w:rsidP="00106E59">
      <w:pPr>
        <w:pStyle w:val="StandardWeb"/>
      </w:pPr>
      <w:r>
        <w:t>10.) Lass fahren, was nicht bleiben will,</w:t>
      </w:r>
      <w:r>
        <w:br/>
        <w:t>Denn Gott, der Herr, nach seinem Ziel</w:t>
      </w:r>
      <w:r>
        <w:br/>
        <w:t xml:space="preserve">Hat </w:t>
      </w:r>
      <w:proofErr w:type="spellStart"/>
      <w:r>
        <w:t>allbereits</w:t>
      </w:r>
      <w:proofErr w:type="spellEnd"/>
      <w:r>
        <w:t xml:space="preserve"> gemessen</w:t>
      </w:r>
      <w:r>
        <w:br/>
        <w:t>Dein Teil, und wird dir’s geben wohl,</w:t>
      </w:r>
      <w:r>
        <w:br/>
        <w:t>Er wird dein‘ nicht vergessen.</w:t>
      </w:r>
    </w:p>
    <w:p w14:paraId="4A726DD4" w14:textId="77777777" w:rsidR="00106E59" w:rsidRDefault="00106E59" w:rsidP="00106E59">
      <w:pPr>
        <w:pStyle w:val="StandardWeb"/>
      </w:pPr>
      <w:r>
        <w:t>11.) Sprich nicht in Mangel und in Not:</w:t>
      </w:r>
      <w:r>
        <w:br/>
        <w:t>Wo werden wir denn nehmen Brot,</w:t>
      </w:r>
      <w:r>
        <w:br/>
        <w:t>Dass wir nicht Hunger leiden?</w:t>
      </w:r>
      <w:r>
        <w:br/>
        <w:t>Wir haben gar ein klein‘ Vorrat,</w:t>
      </w:r>
      <w:r>
        <w:br/>
        <w:t xml:space="preserve">Womit </w:t>
      </w:r>
      <w:proofErr w:type="spellStart"/>
      <w:r>
        <w:t>soll’n</w:t>
      </w:r>
      <w:proofErr w:type="spellEnd"/>
      <w:r>
        <w:t xml:space="preserve"> wir uns kleiden?</w:t>
      </w:r>
    </w:p>
    <w:p w14:paraId="22EC3935" w14:textId="77777777" w:rsidR="00106E59" w:rsidRDefault="00106E59" w:rsidP="00106E59">
      <w:pPr>
        <w:pStyle w:val="StandardWeb"/>
      </w:pPr>
      <w:r>
        <w:t>12.) Denn der himmlische Vater dein,</w:t>
      </w:r>
      <w:r>
        <w:br/>
        <w:t>Der für uns trägt die Sorg‘ allein,</w:t>
      </w:r>
      <w:r>
        <w:br/>
        <w:t>Weiß wohl, was wir bedürfen.</w:t>
      </w:r>
      <w:r>
        <w:br/>
        <w:t>Sieh nur, dass du die Sorgen dein</w:t>
      </w:r>
      <w:r>
        <w:br/>
        <w:t xml:space="preserve">Im </w:t>
      </w:r>
      <w:proofErr w:type="spellStart"/>
      <w:r>
        <w:t>Glaub’n</w:t>
      </w:r>
      <w:proofErr w:type="spellEnd"/>
      <w:r>
        <w:t xml:space="preserve"> auf ihn </w:t>
      </w:r>
      <w:proofErr w:type="spellStart"/>
      <w:r>
        <w:t>mögst</w:t>
      </w:r>
      <w:proofErr w:type="spellEnd"/>
      <w:r>
        <w:t xml:space="preserve"> werfen.</w:t>
      </w:r>
    </w:p>
    <w:p w14:paraId="5B5B5BE7" w14:textId="77777777" w:rsidR="00106E59" w:rsidRDefault="00106E59" w:rsidP="00106E59">
      <w:pPr>
        <w:pStyle w:val="StandardWeb"/>
      </w:pPr>
      <w:r>
        <w:t xml:space="preserve">13.) Such erst sein Reich und </w:t>
      </w:r>
      <w:proofErr w:type="spellStart"/>
      <w:r>
        <w:t>G’rechtigkeit</w:t>
      </w:r>
      <w:proofErr w:type="spellEnd"/>
      <w:r>
        <w:br/>
        <w:t>Und sei in dem allzeit bereit,</w:t>
      </w:r>
      <w:r>
        <w:br/>
        <w:t>Fleißig in allen Dingen.</w:t>
      </w:r>
      <w:r>
        <w:br/>
        <w:t>So werden dir zur rechten Zeit</w:t>
      </w:r>
      <w:r>
        <w:br/>
        <w:t>All‘ Sachen wohl gelingen.</w:t>
      </w:r>
    </w:p>
    <w:p w14:paraId="5AE188DB" w14:textId="77777777" w:rsidR="00106E59" w:rsidRDefault="00106E59" w:rsidP="00106E59">
      <w:pPr>
        <w:pStyle w:val="StandardWeb"/>
      </w:pPr>
      <w:r>
        <w:t>14.) Wenn’s sich anließ, als wollte nu</w:t>
      </w:r>
      <w:r>
        <w:br/>
        <w:t>Not, Mangel, Angst und auch dazu</w:t>
      </w:r>
      <w:r>
        <w:br/>
        <w:t>Unglück mit Haufen kommen.</w:t>
      </w:r>
      <w:r>
        <w:br/>
        <w:t xml:space="preserve">So lass </w:t>
      </w:r>
      <w:proofErr w:type="spellStart"/>
      <w:r>
        <w:t>dich’s</w:t>
      </w:r>
      <w:proofErr w:type="spellEnd"/>
      <w:r>
        <w:t xml:space="preserve"> nicht erschrecken nun,</w:t>
      </w:r>
      <w:r>
        <w:br/>
        <w:t>Glaub‘ es wird sein dein Frommen.</w:t>
      </w:r>
    </w:p>
    <w:p w14:paraId="194C0E88" w14:textId="77777777" w:rsidR="00106E59" w:rsidRDefault="00106E59" w:rsidP="00106E59">
      <w:pPr>
        <w:pStyle w:val="StandardWeb"/>
      </w:pPr>
      <w:r>
        <w:t>15.) Wirst du nun alle deine Not</w:t>
      </w:r>
      <w:r>
        <w:br/>
        <w:t>Im Leben dein, bis in den Tod,</w:t>
      </w:r>
      <w:r>
        <w:br/>
        <w:t xml:space="preserve">Nach Gottes </w:t>
      </w:r>
      <w:proofErr w:type="spellStart"/>
      <w:r>
        <w:t>Will’n</w:t>
      </w:r>
      <w:proofErr w:type="spellEnd"/>
      <w:r>
        <w:t xml:space="preserve"> recht tragen,</w:t>
      </w:r>
      <w:r>
        <w:br/>
        <w:t>Kommt Zeit, kommt Rat, der treue Gott</w:t>
      </w:r>
      <w:r>
        <w:br/>
        <w:t xml:space="preserve">Wird dich nicht </w:t>
      </w:r>
      <w:proofErr w:type="spellStart"/>
      <w:r>
        <w:t>lass’n</w:t>
      </w:r>
      <w:proofErr w:type="spellEnd"/>
      <w:r>
        <w:t xml:space="preserve"> verzagen.</w:t>
      </w:r>
    </w:p>
    <w:p w14:paraId="15D62A23" w14:textId="77777777" w:rsidR="00106E59" w:rsidRDefault="00106E59" w:rsidP="00106E59">
      <w:pPr>
        <w:pStyle w:val="StandardWeb"/>
      </w:pPr>
      <w:r>
        <w:t>16.) Hilf, Helfer, hilf aus aller Not,</w:t>
      </w:r>
      <w:r>
        <w:br/>
        <w:t>Bescher‘ uns auch das täglich Brot,</w:t>
      </w:r>
      <w:r>
        <w:br/>
        <w:t xml:space="preserve">Hilf allen </w:t>
      </w:r>
      <w:proofErr w:type="spellStart"/>
      <w:r>
        <w:t>gläub’gen</w:t>
      </w:r>
      <w:proofErr w:type="spellEnd"/>
      <w:r>
        <w:t xml:space="preserve"> Leuten,</w:t>
      </w:r>
      <w:r>
        <w:br/>
        <w:t xml:space="preserve">Die </w:t>
      </w:r>
      <w:proofErr w:type="spellStart"/>
      <w:r>
        <w:t>jetzo</w:t>
      </w:r>
      <w:proofErr w:type="spellEnd"/>
      <w:r>
        <w:t xml:space="preserve"> leiden Angst und Not</w:t>
      </w:r>
      <w:r>
        <w:br/>
        <w:t>In diesen schweren Zeiten.</w:t>
      </w:r>
    </w:p>
    <w:p w14:paraId="541B3311" w14:textId="77777777" w:rsidR="00106E59" w:rsidRDefault="00106E59" w:rsidP="00106E59">
      <w:pPr>
        <w:pStyle w:val="StandardWeb"/>
      </w:pPr>
      <w:r>
        <w:t>17.) Verlass uns nicht, Herr Jesu Christ,</w:t>
      </w:r>
      <w:r>
        <w:br/>
        <w:t>Weil du auch arm gewesen bist</w:t>
      </w:r>
      <w:r>
        <w:br/>
        <w:t>Und in Kummer so schwere,</w:t>
      </w:r>
      <w:r>
        <w:br/>
        <w:t>So hilf uns auch zu jeder Frist,</w:t>
      </w:r>
      <w:r>
        <w:br/>
        <w:t>An Leib und Seel‘ ernähre.</w:t>
      </w:r>
    </w:p>
    <w:p w14:paraId="3282EF6A" w14:textId="77777777" w:rsidR="00106E59" w:rsidRDefault="00106E59" w:rsidP="00106E59">
      <w:pPr>
        <w:pStyle w:val="StandardWeb"/>
      </w:pPr>
      <w:r>
        <w:t>18.) Du gibst allhier auf dieser Welt,</w:t>
      </w:r>
      <w:r>
        <w:br/>
      </w:r>
      <w:proofErr w:type="spellStart"/>
      <w:r>
        <w:t>Ein’m</w:t>
      </w:r>
      <w:proofErr w:type="spellEnd"/>
      <w:r>
        <w:t xml:space="preserve"> jeden nicht viel Gut und Geld,</w:t>
      </w:r>
      <w:r>
        <w:br/>
        <w:t>Du weißt die rechten Maßen.</w:t>
      </w:r>
      <w:r>
        <w:br/>
        <w:t>Jedoch wirst du, wenn dir’s gefällt</w:t>
      </w:r>
      <w:r>
        <w:br/>
        <w:t>In keiner Not uns lassen.</w:t>
      </w:r>
    </w:p>
    <w:p w14:paraId="64277FFC" w14:textId="77777777" w:rsidR="00106E59" w:rsidRDefault="00106E59" w:rsidP="00106E59">
      <w:pPr>
        <w:pStyle w:val="StandardWeb"/>
      </w:pPr>
      <w:r>
        <w:t>19.) Denn Geld und Gut nicht allezeit</w:t>
      </w:r>
      <w:r>
        <w:br/>
        <w:t>In Not, Angst und Gefährlichkeit</w:t>
      </w:r>
      <w:r>
        <w:br/>
        <w:t>Den Menschen kann erfreuen,</w:t>
      </w:r>
      <w:r>
        <w:br/>
        <w:t xml:space="preserve">Vielmehr an </w:t>
      </w:r>
      <w:proofErr w:type="spellStart"/>
      <w:r>
        <w:t>gut’m</w:t>
      </w:r>
      <w:proofErr w:type="spellEnd"/>
      <w:r>
        <w:t xml:space="preserve"> Gewissen </w:t>
      </w:r>
      <w:proofErr w:type="spellStart"/>
      <w:r>
        <w:t>leit</w:t>
      </w:r>
      <w:proofErr w:type="spellEnd"/>
      <w:r>
        <w:t>‘,</w:t>
      </w:r>
      <w:r>
        <w:br/>
        <w:t>Solches kann den Mut erneuen.</w:t>
      </w:r>
    </w:p>
    <w:p w14:paraId="5A65D584" w14:textId="77777777" w:rsidR="00106E59" w:rsidRDefault="00106E59" w:rsidP="00106E59">
      <w:pPr>
        <w:pStyle w:val="StandardWeb"/>
      </w:pPr>
      <w:r>
        <w:t>20.) Ein gut‘ Gewissen nimmt man mit sich,</w:t>
      </w:r>
      <w:r>
        <w:br/>
        <w:t>Das glaubt ein Christ ganz sicherlich,</w:t>
      </w:r>
      <w:r>
        <w:br/>
        <w:t>Wenn man scheidet von hinnen.</w:t>
      </w:r>
      <w:r>
        <w:br/>
        <w:t>Sonst bleibt alles hinter sich,</w:t>
      </w:r>
      <w:r>
        <w:br/>
        <w:t>Wenn wir das recht besinnen.</w:t>
      </w:r>
    </w:p>
    <w:p w14:paraId="0FBD032C" w14:textId="77777777" w:rsidR="00106E59" w:rsidRDefault="00106E59" w:rsidP="00106E59">
      <w:pPr>
        <w:pStyle w:val="StandardWeb"/>
      </w:pPr>
      <w:r>
        <w:t>21.) Darum halt immer fest an Gott,</w:t>
      </w:r>
      <w:r>
        <w:br/>
        <w:t xml:space="preserve">Es sei so groß, als </w:t>
      </w:r>
      <w:proofErr w:type="spellStart"/>
      <w:r>
        <w:t>woll</w:t>
      </w:r>
      <w:proofErr w:type="spellEnd"/>
      <w:r>
        <w:t>‘, die Not,</w:t>
      </w:r>
      <w:r>
        <w:br/>
        <w:t xml:space="preserve">Lass dir nichts </w:t>
      </w:r>
      <w:proofErr w:type="spellStart"/>
      <w:r>
        <w:t>Lieber’s</w:t>
      </w:r>
      <w:proofErr w:type="spellEnd"/>
      <w:r>
        <w:t xml:space="preserve"> werden.</w:t>
      </w:r>
      <w:r>
        <w:br/>
        <w:t>Wer Gott vertraut, sich genügen lässt,</w:t>
      </w:r>
      <w:r>
        <w:br/>
        <w:t>Der Reichste ist auf Erden.</w:t>
      </w:r>
    </w:p>
    <w:p w14:paraId="612F56C5" w14:textId="77777777" w:rsidR="00106E59" w:rsidRDefault="00106E59" w:rsidP="00106E59">
      <w:pPr>
        <w:pStyle w:val="StandardWeb"/>
      </w:pPr>
      <w:r>
        <w:t xml:space="preserve">22.) Wenn uns nun naht </w:t>
      </w:r>
      <w:proofErr w:type="spellStart"/>
      <w:r>
        <w:t>jetzund</w:t>
      </w:r>
      <w:proofErr w:type="spellEnd"/>
      <w:r>
        <w:t xml:space="preserve"> der Tod,</w:t>
      </w:r>
      <w:r>
        <w:br/>
        <w:t xml:space="preserve">So </w:t>
      </w:r>
      <w:proofErr w:type="spellStart"/>
      <w:r>
        <w:t>tröst</w:t>
      </w:r>
      <w:proofErr w:type="spellEnd"/>
      <w:r>
        <w:t>‘ du uns, o Herre Gott,</w:t>
      </w:r>
      <w:r>
        <w:br/>
        <w:t>Um deines Sohnes Namen.</w:t>
      </w:r>
      <w:r>
        <w:br/>
        <w:t>Hilf uns endlich aus aller Not</w:t>
      </w:r>
      <w:r>
        <w:br/>
        <w:t>Durch Jesum Christum! Amen!</w:t>
      </w:r>
    </w:p>
    <w:p w14:paraId="775D15F5" w14:textId="77777777" w:rsidR="00961F47" w:rsidRDefault="00961F47" w:rsidP="00961F47">
      <w:pPr>
        <w:pStyle w:val="berschrift1"/>
      </w:pPr>
      <w:r>
        <w:t>Von Abraham geschrieben ist</w:t>
      </w:r>
    </w:p>
    <w:p w14:paraId="49204686" w14:textId="77777777" w:rsidR="00961F47" w:rsidRDefault="00961F47" w:rsidP="00961F47">
      <w:r w:rsidRPr="00961F47">
        <w:rPr>
          <w:b/>
          <w:bCs/>
        </w:rPr>
        <w:t>Der Spruch: Abraham glaubet, das ist ihm zur Gerechtigkeit gerechnet worden</w:t>
      </w:r>
      <w:r w:rsidRPr="00961F47">
        <w:t>.</w:t>
      </w:r>
    </w:p>
    <w:p w14:paraId="763E5985" w14:textId="77777777" w:rsidR="00961F47" w:rsidRDefault="00961F47" w:rsidP="00961F47">
      <w:pPr>
        <w:pStyle w:val="StandardWeb"/>
      </w:pPr>
      <w:r>
        <w:t xml:space="preserve">In einen Gesang </w:t>
      </w:r>
      <w:proofErr w:type="spellStart"/>
      <w:r>
        <w:t>gefasset</w:t>
      </w:r>
      <w:proofErr w:type="spellEnd"/>
      <w:r>
        <w:t xml:space="preserve">. Genes. 15. </w:t>
      </w:r>
    </w:p>
    <w:p w14:paraId="50FD3129" w14:textId="77777777" w:rsidR="00961F47" w:rsidRDefault="00961F47" w:rsidP="00961F47">
      <w:pPr>
        <w:pStyle w:val="StandardWeb"/>
      </w:pPr>
      <w:r>
        <w:t>Von Abraham geschrieben ist,</w:t>
      </w:r>
      <w:r>
        <w:br/>
      </w:r>
      <w:proofErr w:type="spellStart"/>
      <w:r>
        <w:t>Daß</w:t>
      </w:r>
      <w:proofErr w:type="spellEnd"/>
      <w:r>
        <w:t xml:space="preserve"> er hab </w:t>
      </w:r>
      <w:proofErr w:type="spellStart"/>
      <w:r>
        <w:t>gläubt</w:t>
      </w:r>
      <w:proofErr w:type="spellEnd"/>
      <w:r>
        <w:t xml:space="preserve"> an Jesum Christ.</w:t>
      </w:r>
      <w:r>
        <w:br/>
        <w:t xml:space="preserve">Darum die Schrift ihm </w:t>
      </w:r>
      <w:proofErr w:type="spellStart"/>
      <w:r>
        <w:t>giebt</w:t>
      </w:r>
      <w:proofErr w:type="spellEnd"/>
      <w:r>
        <w:t xml:space="preserve"> den Ruhm,</w:t>
      </w:r>
      <w:r>
        <w:br/>
      </w:r>
      <w:proofErr w:type="spellStart"/>
      <w:r>
        <w:t>Daß</w:t>
      </w:r>
      <w:proofErr w:type="spellEnd"/>
      <w:r>
        <w:t xml:space="preserve"> er für Gott sei </w:t>
      </w:r>
      <w:proofErr w:type="spellStart"/>
      <w:r>
        <w:t>grecht</w:t>
      </w:r>
      <w:proofErr w:type="spellEnd"/>
      <w:r>
        <w:t xml:space="preserve"> und fromm. </w:t>
      </w:r>
    </w:p>
    <w:p w14:paraId="1C53D6D3" w14:textId="77777777" w:rsidR="00961F47" w:rsidRDefault="00961F47" w:rsidP="00961F47">
      <w:pPr>
        <w:pStyle w:val="StandardWeb"/>
      </w:pPr>
      <w:r>
        <w:t xml:space="preserve">2. In Isaak, </w:t>
      </w:r>
      <w:proofErr w:type="spellStart"/>
      <w:r>
        <w:t>seim</w:t>
      </w:r>
      <w:proofErr w:type="spellEnd"/>
      <w:r>
        <w:t xml:space="preserve"> </w:t>
      </w:r>
      <w:proofErr w:type="spellStart"/>
      <w:r>
        <w:t>Söhnelein</w:t>
      </w:r>
      <w:proofErr w:type="spellEnd"/>
      <w:r>
        <w:br/>
      </w:r>
      <w:proofErr w:type="spellStart"/>
      <w:r>
        <w:t>Sahe</w:t>
      </w:r>
      <w:proofErr w:type="spellEnd"/>
      <w:r>
        <w:t xml:space="preserve"> er Christum, Gotts </w:t>
      </w:r>
      <w:proofErr w:type="spellStart"/>
      <w:r>
        <w:t>Lämmelein</w:t>
      </w:r>
      <w:proofErr w:type="spellEnd"/>
      <w:r>
        <w:t>,</w:t>
      </w:r>
      <w:r>
        <w:br/>
        <w:t xml:space="preserve">Der für die </w:t>
      </w:r>
      <w:proofErr w:type="spellStart"/>
      <w:r>
        <w:t>Sünd</w:t>
      </w:r>
      <w:proofErr w:type="spellEnd"/>
      <w:r>
        <w:t xml:space="preserve"> der ganzen Welt</w:t>
      </w:r>
      <w:r>
        <w:br/>
        <w:t xml:space="preserve">Sich geben würd zum Lösegeld. </w:t>
      </w:r>
    </w:p>
    <w:p w14:paraId="576529D4" w14:textId="77777777" w:rsidR="00961F47" w:rsidRDefault="00961F47" w:rsidP="00961F47">
      <w:pPr>
        <w:pStyle w:val="StandardWeb"/>
      </w:pPr>
      <w:r>
        <w:t xml:space="preserve">3. Drauf </w:t>
      </w:r>
      <w:proofErr w:type="spellStart"/>
      <w:r>
        <w:t>faßt</w:t>
      </w:r>
      <w:proofErr w:type="spellEnd"/>
      <w:r>
        <w:t xml:space="preserve"> er all sein Zuversicht,</w:t>
      </w:r>
      <w:r>
        <w:br/>
        <w:t>Vertraut auf die Beschneidung nicht.</w:t>
      </w:r>
      <w:r>
        <w:br/>
        <w:t xml:space="preserve">Solche </w:t>
      </w:r>
      <w:proofErr w:type="spellStart"/>
      <w:r>
        <w:t>wurd</w:t>
      </w:r>
      <w:proofErr w:type="spellEnd"/>
      <w:r>
        <w:t xml:space="preserve"> ihm zur Gerechtigkeit</w:t>
      </w:r>
      <w:r>
        <w:br/>
        <w:t xml:space="preserve">Gerechnet und zur Seligkeit. </w:t>
      </w:r>
    </w:p>
    <w:p w14:paraId="5F02874D" w14:textId="77777777" w:rsidR="00961F47" w:rsidRDefault="00961F47" w:rsidP="00961F47">
      <w:pPr>
        <w:pStyle w:val="StandardWeb"/>
      </w:pPr>
      <w:r>
        <w:t>4. Der Glaub an Christum hat die Kraft,</w:t>
      </w:r>
      <w:r>
        <w:br/>
      </w:r>
      <w:proofErr w:type="spellStart"/>
      <w:r>
        <w:t>Daß</w:t>
      </w:r>
      <w:proofErr w:type="spellEnd"/>
      <w:r>
        <w:t xml:space="preserve"> er zu Kindern Gottes macht</w:t>
      </w:r>
      <w:r>
        <w:br/>
        <w:t>Alle, die ergreifen das Wort,</w:t>
      </w:r>
      <w:r>
        <w:br/>
        <w:t xml:space="preserve">Das sie von Jesu </w:t>
      </w:r>
      <w:proofErr w:type="spellStart"/>
      <w:r>
        <w:t>han</w:t>
      </w:r>
      <w:proofErr w:type="spellEnd"/>
      <w:r>
        <w:t xml:space="preserve"> gehört. </w:t>
      </w:r>
    </w:p>
    <w:p w14:paraId="7F0D7447" w14:textId="77777777" w:rsidR="00961F47" w:rsidRDefault="00961F47" w:rsidP="00961F47">
      <w:pPr>
        <w:pStyle w:val="StandardWeb"/>
      </w:pPr>
      <w:r>
        <w:t>5. Drin er uns armen Sündern zeigt,</w:t>
      </w:r>
      <w:r>
        <w:br/>
        <w:t>Wie uns Gott Vater sei geneigt,</w:t>
      </w:r>
      <w:r>
        <w:br/>
      </w:r>
      <w:proofErr w:type="spellStart"/>
      <w:r>
        <w:t>Daß</w:t>
      </w:r>
      <w:proofErr w:type="spellEnd"/>
      <w:r>
        <w:t xml:space="preserve"> er uns durch sein </w:t>
      </w:r>
      <w:proofErr w:type="spellStart"/>
      <w:r>
        <w:t>theures</w:t>
      </w:r>
      <w:proofErr w:type="spellEnd"/>
      <w:r>
        <w:t xml:space="preserve"> Blut</w:t>
      </w:r>
      <w:r>
        <w:br/>
      </w:r>
      <w:proofErr w:type="spellStart"/>
      <w:r>
        <w:t>Woll</w:t>
      </w:r>
      <w:proofErr w:type="spellEnd"/>
      <w:r>
        <w:t xml:space="preserve"> retten von </w:t>
      </w:r>
      <w:proofErr w:type="spellStart"/>
      <w:r>
        <w:t>Sünd</w:t>
      </w:r>
      <w:proofErr w:type="spellEnd"/>
      <w:r>
        <w:t xml:space="preserve">, Höll und Tod, </w:t>
      </w:r>
    </w:p>
    <w:p w14:paraId="4232C9CB" w14:textId="77777777" w:rsidR="00961F47" w:rsidRDefault="00961F47" w:rsidP="00961F47">
      <w:pPr>
        <w:pStyle w:val="StandardWeb"/>
      </w:pPr>
      <w:r>
        <w:t>6. Und beweisen Barmherzigkeit</w:t>
      </w:r>
      <w:r>
        <w:br/>
        <w:t xml:space="preserve">Allen den, so ihr </w:t>
      </w:r>
      <w:proofErr w:type="spellStart"/>
      <w:r>
        <w:t>Sünd</w:t>
      </w:r>
      <w:proofErr w:type="spellEnd"/>
      <w:r>
        <w:t xml:space="preserve"> sind leid,</w:t>
      </w:r>
      <w:r>
        <w:br/>
        <w:t xml:space="preserve">Und </w:t>
      </w:r>
      <w:proofErr w:type="spellStart"/>
      <w:r>
        <w:t>traun</w:t>
      </w:r>
      <w:proofErr w:type="spellEnd"/>
      <w:r>
        <w:t xml:space="preserve"> auf dich, o Herre Christ,</w:t>
      </w:r>
      <w:r>
        <w:br/>
      </w:r>
      <w:proofErr w:type="spellStart"/>
      <w:r>
        <w:t>Gläuben</w:t>
      </w:r>
      <w:proofErr w:type="spellEnd"/>
      <w:r>
        <w:t xml:space="preserve">, </w:t>
      </w:r>
      <w:proofErr w:type="spellStart"/>
      <w:r>
        <w:t>daß</w:t>
      </w:r>
      <w:proofErr w:type="spellEnd"/>
      <w:r>
        <w:t xml:space="preserve"> du ihr Heiland bist; </w:t>
      </w:r>
    </w:p>
    <w:p w14:paraId="31745048" w14:textId="77777777" w:rsidR="00961F47" w:rsidRDefault="00961F47" w:rsidP="00961F47">
      <w:pPr>
        <w:pStyle w:val="StandardWeb"/>
      </w:pPr>
      <w:r>
        <w:t xml:space="preserve">7. Und </w:t>
      </w:r>
      <w:proofErr w:type="spellStart"/>
      <w:r>
        <w:t>habst</w:t>
      </w:r>
      <w:proofErr w:type="spellEnd"/>
      <w:r>
        <w:t xml:space="preserve"> versöhnt des Vaters Zorn,</w:t>
      </w:r>
      <w:r>
        <w:br/>
        <w:t xml:space="preserve">Darin wir Alle sind </w:t>
      </w:r>
      <w:proofErr w:type="spellStart"/>
      <w:r>
        <w:t>geborn</w:t>
      </w:r>
      <w:proofErr w:type="spellEnd"/>
      <w:r>
        <w:t>;</w:t>
      </w:r>
      <w:r>
        <w:br/>
        <w:t xml:space="preserve">Und </w:t>
      </w:r>
      <w:proofErr w:type="spellStart"/>
      <w:r>
        <w:t>habst</w:t>
      </w:r>
      <w:proofErr w:type="spellEnd"/>
      <w:r>
        <w:t xml:space="preserve"> bezahlt mit großer </w:t>
      </w:r>
      <w:proofErr w:type="spellStart"/>
      <w:r>
        <w:t>Gduld</w:t>
      </w:r>
      <w:proofErr w:type="spellEnd"/>
      <w:r>
        <w:t>,</w:t>
      </w:r>
      <w:r>
        <w:br/>
        <w:t xml:space="preserve">Was Adam und wir </w:t>
      </w:r>
      <w:proofErr w:type="spellStart"/>
      <w:r>
        <w:t>han</w:t>
      </w:r>
      <w:proofErr w:type="spellEnd"/>
      <w:r>
        <w:t xml:space="preserve"> </w:t>
      </w:r>
      <w:proofErr w:type="spellStart"/>
      <w:r>
        <w:t>verschuldt</w:t>
      </w:r>
      <w:proofErr w:type="spellEnd"/>
      <w:r>
        <w:t xml:space="preserve">. </w:t>
      </w:r>
    </w:p>
    <w:p w14:paraId="5638A456" w14:textId="77777777" w:rsidR="00961F47" w:rsidRDefault="00961F47" w:rsidP="00961F47">
      <w:pPr>
        <w:pStyle w:val="StandardWeb"/>
      </w:pPr>
      <w:r>
        <w:t>8. Solcher Glaub macht allein gerecht,</w:t>
      </w:r>
      <w:r>
        <w:br/>
        <w:t>Kinder Gottes und liebe Knecht,</w:t>
      </w:r>
      <w:r>
        <w:br/>
        <w:t xml:space="preserve">Die erben </w:t>
      </w:r>
      <w:proofErr w:type="spellStart"/>
      <w:r>
        <w:t>solln</w:t>
      </w:r>
      <w:proofErr w:type="spellEnd"/>
      <w:r>
        <w:t xml:space="preserve"> mit seinem Sohn,</w:t>
      </w:r>
      <w:r>
        <w:br/>
        <w:t xml:space="preserve">Sofern sie auch sein Willen </w:t>
      </w:r>
      <w:proofErr w:type="spellStart"/>
      <w:r>
        <w:t>thun</w:t>
      </w:r>
      <w:proofErr w:type="spellEnd"/>
      <w:r>
        <w:t xml:space="preserve">. </w:t>
      </w:r>
    </w:p>
    <w:p w14:paraId="56054A56" w14:textId="77777777" w:rsidR="00961F47" w:rsidRDefault="00961F47" w:rsidP="00961F47">
      <w:pPr>
        <w:pStyle w:val="StandardWeb"/>
      </w:pPr>
      <w:r>
        <w:t>9. Dazu hilf uns, Herr Jesu Christ,</w:t>
      </w:r>
      <w:r>
        <w:br/>
        <w:t>Mit uns es sonst verloren ist.</w:t>
      </w:r>
      <w:r>
        <w:br/>
        <w:t>Verderbt ist unser Fleisch und Blut,</w:t>
      </w:r>
      <w:r>
        <w:br/>
      </w:r>
      <w:proofErr w:type="spellStart"/>
      <w:r>
        <w:t>Ohn</w:t>
      </w:r>
      <w:proofErr w:type="spellEnd"/>
      <w:r>
        <w:t xml:space="preserve"> dein Hilf es nur Arges </w:t>
      </w:r>
      <w:proofErr w:type="spellStart"/>
      <w:r>
        <w:t>thut</w:t>
      </w:r>
      <w:proofErr w:type="spellEnd"/>
      <w:r>
        <w:t xml:space="preserve">. </w:t>
      </w:r>
    </w:p>
    <w:p w14:paraId="1C394E1B" w14:textId="77777777" w:rsidR="005011CC" w:rsidRDefault="005011CC" w:rsidP="005011CC">
      <w:pPr>
        <w:pStyle w:val="berschrift1"/>
      </w:pPr>
      <w:proofErr w:type="spellStart"/>
      <w:r>
        <w:t>WAs</w:t>
      </w:r>
      <w:proofErr w:type="spellEnd"/>
      <w:r>
        <w:t xml:space="preserve"> </w:t>
      </w:r>
      <w:proofErr w:type="spellStart"/>
      <w:r>
        <w:t>menschen</w:t>
      </w:r>
      <w:proofErr w:type="spellEnd"/>
      <w:r>
        <w:t xml:space="preserve"> </w:t>
      </w:r>
      <w:proofErr w:type="spellStart"/>
      <w:r>
        <w:t>krafft</w:t>
      </w:r>
      <w:proofErr w:type="spellEnd"/>
      <w:r>
        <w:t xml:space="preserve">, was </w:t>
      </w:r>
      <w:proofErr w:type="spellStart"/>
      <w:r>
        <w:t>fleisch</w:t>
      </w:r>
      <w:proofErr w:type="spellEnd"/>
      <w:r>
        <w:t xml:space="preserve"> und </w:t>
      </w:r>
      <w:proofErr w:type="spellStart"/>
      <w:r>
        <w:t>blut</w:t>
      </w:r>
      <w:proofErr w:type="spellEnd"/>
    </w:p>
    <w:p w14:paraId="5D7621F2" w14:textId="77777777" w:rsidR="005011CC" w:rsidRPr="005011CC" w:rsidRDefault="005011CC" w:rsidP="005011CC">
      <w:pPr>
        <w:rPr>
          <w:b/>
          <w:sz w:val="48"/>
          <w:szCs w:val="48"/>
          <w:lang w:eastAsia="de-DE"/>
        </w:rPr>
      </w:pPr>
      <w:r w:rsidRPr="005011CC">
        <w:rPr>
          <w:b/>
        </w:rPr>
        <w:t>Vom Fall Petri und seiner Vermessenheit</w:t>
      </w:r>
    </w:p>
    <w:p w14:paraId="18012D57" w14:textId="77777777" w:rsidR="005011CC" w:rsidRDefault="005011CC" w:rsidP="005011CC">
      <w:pPr>
        <w:pStyle w:val="StandardWeb"/>
      </w:pPr>
      <w:proofErr w:type="spellStart"/>
      <w:r>
        <w:t>WAs</w:t>
      </w:r>
      <w:proofErr w:type="spellEnd"/>
      <w:r>
        <w:t xml:space="preserve"> </w:t>
      </w:r>
      <w:proofErr w:type="spellStart"/>
      <w:r>
        <w:t>menschen</w:t>
      </w:r>
      <w:proofErr w:type="spellEnd"/>
      <w:r>
        <w:t xml:space="preserve"> </w:t>
      </w:r>
      <w:proofErr w:type="spellStart"/>
      <w:r>
        <w:t>krafft</w:t>
      </w:r>
      <w:proofErr w:type="spellEnd"/>
      <w:r>
        <w:t xml:space="preserve">, was </w:t>
      </w:r>
      <w:proofErr w:type="spellStart"/>
      <w:r>
        <w:t>fleisch</w:t>
      </w:r>
      <w:proofErr w:type="spellEnd"/>
      <w:r>
        <w:t xml:space="preserve"> und </w:t>
      </w:r>
      <w:proofErr w:type="spellStart"/>
      <w:r>
        <w:t>blut</w:t>
      </w:r>
      <w:proofErr w:type="spellEnd"/>
      <w:r>
        <w:br/>
        <w:t xml:space="preserve">on Gottes </w:t>
      </w:r>
      <w:proofErr w:type="spellStart"/>
      <w:r>
        <w:t>gnad</w:t>
      </w:r>
      <w:proofErr w:type="spellEnd"/>
      <w:r>
        <w:t xml:space="preserve"> und </w:t>
      </w:r>
      <w:proofErr w:type="spellStart"/>
      <w:r>
        <w:t>hülffe</w:t>
      </w:r>
      <w:proofErr w:type="spellEnd"/>
      <w:r>
        <w:t xml:space="preserve"> </w:t>
      </w:r>
      <w:proofErr w:type="spellStart"/>
      <w:r>
        <w:t>thut</w:t>
      </w:r>
      <w:proofErr w:type="spellEnd"/>
      <w:r>
        <w:t>,</w:t>
      </w:r>
      <w:r>
        <w:br/>
        <w:t xml:space="preserve">zeigt uns die gros </w:t>
      </w:r>
      <w:proofErr w:type="spellStart"/>
      <w:r>
        <w:t>vermessenheit</w:t>
      </w:r>
      <w:proofErr w:type="spellEnd"/>
      <w:r>
        <w:br/>
      </w:r>
      <w:proofErr w:type="spellStart"/>
      <w:r>
        <w:t>Sanct</w:t>
      </w:r>
      <w:proofErr w:type="spellEnd"/>
      <w:r>
        <w:t xml:space="preserve"> Petrus </w:t>
      </w:r>
      <w:proofErr w:type="spellStart"/>
      <w:r>
        <w:t>mut</w:t>
      </w:r>
      <w:proofErr w:type="spellEnd"/>
      <w:r>
        <w:t xml:space="preserve"> und </w:t>
      </w:r>
      <w:proofErr w:type="spellStart"/>
      <w:r>
        <w:t>freidigkeit</w:t>
      </w:r>
      <w:proofErr w:type="spellEnd"/>
      <w:r>
        <w:t>.</w:t>
      </w:r>
    </w:p>
    <w:p w14:paraId="00350FB7" w14:textId="77777777" w:rsidR="005011CC" w:rsidRDefault="005011CC" w:rsidP="005011CC">
      <w:pPr>
        <w:pStyle w:val="StandardWeb"/>
      </w:pPr>
      <w:r>
        <w:t xml:space="preserve">Wenn Gott von uns </w:t>
      </w:r>
      <w:proofErr w:type="spellStart"/>
      <w:r>
        <w:t>abzeucht</w:t>
      </w:r>
      <w:proofErr w:type="spellEnd"/>
      <w:r>
        <w:t xml:space="preserve"> sein Hand,</w:t>
      </w:r>
      <w:r>
        <w:br/>
        <w:t xml:space="preserve">bald fallen wir in </w:t>
      </w:r>
      <w:proofErr w:type="spellStart"/>
      <w:r>
        <w:t>Sünd</w:t>
      </w:r>
      <w:proofErr w:type="spellEnd"/>
      <w:r>
        <w:t xml:space="preserve"> und </w:t>
      </w:r>
      <w:proofErr w:type="spellStart"/>
      <w:r>
        <w:t>schand</w:t>
      </w:r>
      <w:proofErr w:type="spellEnd"/>
      <w:r>
        <w:t>;</w:t>
      </w:r>
      <w:r>
        <w:br/>
        <w:t xml:space="preserve">Wo Christ der HErr uns nicht </w:t>
      </w:r>
      <w:proofErr w:type="spellStart"/>
      <w:r>
        <w:t>erhelt</w:t>
      </w:r>
      <w:proofErr w:type="spellEnd"/>
      <w:r>
        <w:t>,</w:t>
      </w:r>
      <w:r>
        <w:br/>
        <w:t xml:space="preserve">vom </w:t>
      </w:r>
      <w:proofErr w:type="spellStart"/>
      <w:r>
        <w:t>Teuffel</w:t>
      </w:r>
      <w:proofErr w:type="spellEnd"/>
      <w:r>
        <w:t xml:space="preserve"> sind wir bald </w:t>
      </w:r>
      <w:proofErr w:type="spellStart"/>
      <w:r>
        <w:t>gefelt</w:t>
      </w:r>
      <w:proofErr w:type="spellEnd"/>
      <w:r>
        <w:t>.</w:t>
      </w:r>
    </w:p>
    <w:p w14:paraId="0EA8A04C" w14:textId="77777777" w:rsidR="005011CC" w:rsidRDefault="005011CC" w:rsidP="005011CC">
      <w:pPr>
        <w:pStyle w:val="StandardWeb"/>
      </w:pPr>
      <w:r>
        <w:t xml:space="preserve">Petrus war ein </w:t>
      </w:r>
      <w:proofErr w:type="spellStart"/>
      <w:r>
        <w:t>freidiger</w:t>
      </w:r>
      <w:proofErr w:type="spellEnd"/>
      <w:r>
        <w:t xml:space="preserve"> Man,</w:t>
      </w:r>
      <w:r>
        <w:br/>
        <w:t xml:space="preserve">meint auch, er </w:t>
      </w:r>
      <w:proofErr w:type="spellStart"/>
      <w:r>
        <w:t>wolt</w:t>
      </w:r>
      <w:proofErr w:type="spellEnd"/>
      <w:r>
        <w:t xml:space="preserve"> beim </w:t>
      </w:r>
      <w:proofErr w:type="spellStart"/>
      <w:r>
        <w:t>HErren</w:t>
      </w:r>
      <w:proofErr w:type="spellEnd"/>
      <w:r>
        <w:t xml:space="preserve"> </w:t>
      </w:r>
      <w:proofErr w:type="spellStart"/>
      <w:r>
        <w:t>stan</w:t>
      </w:r>
      <w:proofErr w:type="spellEnd"/>
      <w:r>
        <w:t>,</w:t>
      </w:r>
      <w:r>
        <w:br/>
        <w:t xml:space="preserve">Aber ein </w:t>
      </w:r>
      <w:proofErr w:type="spellStart"/>
      <w:r>
        <w:t>wort</w:t>
      </w:r>
      <w:proofErr w:type="spellEnd"/>
      <w:r>
        <w:t xml:space="preserve"> macht </w:t>
      </w:r>
      <w:proofErr w:type="spellStart"/>
      <w:r>
        <w:t>jn</w:t>
      </w:r>
      <w:proofErr w:type="spellEnd"/>
      <w:r>
        <w:t xml:space="preserve"> verzagt,</w:t>
      </w:r>
      <w:r>
        <w:br/>
        <w:t xml:space="preserve">damit </w:t>
      </w:r>
      <w:proofErr w:type="spellStart"/>
      <w:r>
        <w:t>jn</w:t>
      </w:r>
      <w:proofErr w:type="spellEnd"/>
      <w:r>
        <w:t xml:space="preserve"> schreckt ein arme Magd,</w:t>
      </w:r>
    </w:p>
    <w:p w14:paraId="761A3BA7" w14:textId="77777777" w:rsidR="005011CC" w:rsidRDefault="005011CC" w:rsidP="005011CC">
      <w:pPr>
        <w:pStyle w:val="StandardWeb"/>
      </w:pPr>
      <w:r>
        <w:t xml:space="preserve">Das er </w:t>
      </w:r>
      <w:proofErr w:type="spellStart"/>
      <w:r>
        <w:t>thet</w:t>
      </w:r>
      <w:proofErr w:type="spellEnd"/>
      <w:r>
        <w:t xml:space="preserve"> einen schweren fall,</w:t>
      </w:r>
      <w:r>
        <w:br/>
        <w:t xml:space="preserve">verleugnet den </w:t>
      </w:r>
      <w:proofErr w:type="spellStart"/>
      <w:r>
        <w:t>HErren</w:t>
      </w:r>
      <w:proofErr w:type="spellEnd"/>
      <w:r>
        <w:t xml:space="preserve"> </w:t>
      </w:r>
      <w:proofErr w:type="spellStart"/>
      <w:r>
        <w:t>drey</w:t>
      </w:r>
      <w:proofErr w:type="spellEnd"/>
      <w:r>
        <w:t xml:space="preserve"> mal,</w:t>
      </w:r>
      <w:r>
        <w:br/>
        <w:t xml:space="preserve">Und </w:t>
      </w:r>
      <w:proofErr w:type="spellStart"/>
      <w:r>
        <w:t>wurd</w:t>
      </w:r>
      <w:proofErr w:type="spellEnd"/>
      <w:r>
        <w:t xml:space="preserve"> aus seiner </w:t>
      </w:r>
      <w:proofErr w:type="spellStart"/>
      <w:r>
        <w:t>freidigkeit</w:t>
      </w:r>
      <w:proofErr w:type="spellEnd"/>
      <w:r>
        <w:br/>
        <w:t xml:space="preserve">gar ein verzagte </w:t>
      </w:r>
      <w:proofErr w:type="spellStart"/>
      <w:r>
        <w:t>blödigkeit</w:t>
      </w:r>
      <w:proofErr w:type="spellEnd"/>
      <w:r>
        <w:t>.</w:t>
      </w:r>
    </w:p>
    <w:p w14:paraId="676F7F24" w14:textId="77777777" w:rsidR="005011CC" w:rsidRDefault="005011CC" w:rsidP="005011CC">
      <w:pPr>
        <w:pStyle w:val="StandardWeb"/>
      </w:pPr>
      <w:proofErr w:type="spellStart"/>
      <w:r>
        <w:t>Darumb</w:t>
      </w:r>
      <w:proofErr w:type="spellEnd"/>
      <w:r>
        <w:t>, O lieben Brüder mein,</w:t>
      </w:r>
      <w:r>
        <w:br/>
        <w:t>last uns je nicht vermessen sein,</w:t>
      </w:r>
      <w:r>
        <w:br/>
        <w:t xml:space="preserve">Das wir nicht sicher dahin </w:t>
      </w:r>
      <w:proofErr w:type="spellStart"/>
      <w:r>
        <w:t>gehn</w:t>
      </w:r>
      <w:proofErr w:type="spellEnd"/>
      <w:r>
        <w:t>,</w:t>
      </w:r>
      <w:r>
        <w:br/>
        <w:t xml:space="preserve">sondern </w:t>
      </w:r>
      <w:proofErr w:type="spellStart"/>
      <w:r>
        <w:t>inn</w:t>
      </w:r>
      <w:proofErr w:type="spellEnd"/>
      <w:r>
        <w:t xml:space="preserve"> Gotts furcht allezeit </w:t>
      </w:r>
      <w:proofErr w:type="spellStart"/>
      <w:r>
        <w:t>stehn</w:t>
      </w:r>
      <w:proofErr w:type="spellEnd"/>
      <w:r>
        <w:t>.</w:t>
      </w:r>
    </w:p>
    <w:p w14:paraId="3B6D75B3" w14:textId="77777777" w:rsidR="005011CC" w:rsidRDefault="005011CC" w:rsidP="005011CC">
      <w:pPr>
        <w:pStyle w:val="StandardWeb"/>
      </w:pPr>
      <w:r>
        <w:t xml:space="preserve">Der Feind hats </w:t>
      </w:r>
      <w:proofErr w:type="spellStart"/>
      <w:r>
        <w:t>auff</w:t>
      </w:r>
      <w:proofErr w:type="spellEnd"/>
      <w:r>
        <w:t xml:space="preserve"> uns </w:t>
      </w:r>
      <w:proofErr w:type="spellStart"/>
      <w:r>
        <w:t>abgericht</w:t>
      </w:r>
      <w:proofErr w:type="spellEnd"/>
      <w:r>
        <w:t>,</w:t>
      </w:r>
      <w:r>
        <w:br/>
        <w:t xml:space="preserve">kein </w:t>
      </w:r>
      <w:proofErr w:type="spellStart"/>
      <w:r>
        <w:t>vleis</w:t>
      </w:r>
      <w:proofErr w:type="spellEnd"/>
      <w:r>
        <w:t xml:space="preserve"> er spart und </w:t>
      </w:r>
      <w:proofErr w:type="spellStart"/>
      <w:r>
        <w:t>feiret</w:t>
      </w:r>
      <w:proofErr w:type="spellEnd"/>
      <w:r>
        <w:t xml:space="preserve"> nicht,</w:t>
      </w:r>
      <w:r>
        <w:br/>
        <w:t xml:space="preserve">Die arge Welt, das Fleisch und </w:t>
      </w:r>
      <w:proofErr w:type="spellStart"/>
      <w:r>
        <w:t>blut</w:t>
      </w:r>
      <w:proofErr w:type="spellEnd"/>
      <w:r>
        <w:br/>
        <w:t xml:space="preserve">braucht er, damit uns schaden </w:t>
      </w:r>
      <w:proofErr w:type="spellStart"/>
      <w:r>
        <w:t>thut</w:t>
      </w:r>
      <w:proofErr w:type="spellEnd"/>
      <w:r>
        <w:t>.</w:t>
      </w:r>
    </w:p>
    <w:p w14:paraId="714923E6" w14:textId="77777777" w:rsidR="005011CC" w:rsidRDefault="005011CC" w:rsidP="005011CC">
      <w:pPr>
        <w:pStyle w:val="StandardWeb"/>
      </w:pPr>
      <w:proofErr w:type="spellStart"/>
      <w:r>
        <w:t>Drumb</w:t>
      </w:r>
      <w:proofErr w:type="spellEnd"/>
      <w:r>
        <w:t xml:space="preserve"> </w:t>
      </w:r>
      <w:proofErr w:type="spellStart"/>
      <w:r>
        <w:t>bit</w:t>
      </w:r>
      <w:proofErr w:type="spellEnd"/>
      <w:r>
        <w:t xml:space="preserve"> wir dich, Herr </w:t>
      </w:r>
      <w:proofErr w:type="spellStart"/>
      <w:r>
        <w:t>Jhesu</w:t>
      </w:r>
      <w:proofErr w:type="spellEnd"/>
      <w:r>
        <w:t xml:space="preserve"> Christ,</w:t>
      </w:r>
      <w:r>
        <w:br/>
        <w:t xml:space="preserve">weil du sein </w:t>
      </w:r>
      <w:proofErr w:type="spellStart"/>
      <w:r>
        <w:t>mechtig</w:t>
      </w:r>
      <w:proofErr w:type="spellEnd"/>
      <w:r>
        <w:t xml:space="preserve"> worden bist:</w:t>
      </w:r>
      <w:r>
        <w:br/>
        <w:t>Zerstör sein Reich und all sein macht,</w:t>
      </w:r>
      <w:r>
        <w:br/>
      </w:r>
      <w:proofErr w:type="spellStart"/>
      <w:r>
        <w:t>hilff</w:t>
      </w:r>
      <w:proofErr w:type="spellEnd"/>
      <w:r>
        <w:t xml:space="preserve"> uns durch deines Geistes </w:t>
      </w:r>
      <w:proofErr w:type="spellStart"/>
      <w:r>
        <w:t>krafft</w:t>
      </w:r>
      <w:proofErr w:type="spellEnd"/>
      <w:r>
        <w:t>! Amen.</w:t>
      </w:r>
    </w:p>
    <w:p w14:paraId="419FD93A" w14:textId="2C5D64EE" w:rsidR="00570587" w:rsidRDefault="00570587" w:rsidP="00570587">
      <w:pPr>
        <w:pStyle w:val="berschrift1"/>
      </w:pPr>
      <w:r>
        <w:t>Weil in der argen bösen Welt</w:t>
      </w:r>
    </w:p>
    <w:p w14:paraId="7ECD0530" w14:textId="7CF220BC" w:rsidR="00570587" w:rsidRPr="00570587" w:rsidRDefault="00570587" w:rsidP="00570587">
      <w:pPr>
        <w:rPr>
          <w:b/>
        </w:rPr>
      </w:pPr>
      <w:r w:rsidRPr="00570587">
        <w:rPr>
          <w:b/>
        </w:rPr>
        <w:t>Am sechsundzwanzigsten Sonntag Trinitatis. Vom jüngsten Gericht. Matth. 25.</w:t>
      </w:r>
    </w:p>
    <w:p w14:paraId="1A4CF5D4" w14:textId="77777777" w:rsidR="00570587" w:rsidRDefault="00570587" w:rsidP="00570587">
      <w:pPr>
        <w:pStyle w:val="StandardWeb"/>
      </w:pPr>
      <w:r>
        <w:t>Weil in der argen bösen Welt:</w:t>
      </w:r>
      <w:r>
        <w:br/>
        <w:t>Viel falsch Urteil werden gefällt,</w:t>
      </w:r>
      <w:r>
        <w:br/>
        <w:t xml:space="preserve">Und Manchem viel zu kurz </w:t>
      </w:r>
      <w:proofErr w:type="spellStart"/>
      <w:r>
        <w:t>geschicht</w:t>
      </w:r>
      <w:proofErr w:type="spellEnd"/>
      <w:r>
        <w:t>,</w:t>
      </w:r>
      <w:r>
        <w:br/>
        <w:t>Der sein Recht kann bekommen nicht,</w:t>
      </w:r>
      <w:r>
        <w:br/>
        <w:t>Und manche böse Bubenstück</w:t>
      </w:r>
      <w:r>
        <w:br/>
        <w:t xml:space="preserve">Werden getragen </w:t>
      </w:r>
      <w:proofErr w:type="spellStart"/>
      <w:r>
        <w:t>überrück</w:t>
      </w:r>
      <w:proofErr w:type="spellEnd"/>
      <w:r>
        <w:t xml:space="preserve">; </w:t>
      </w:r>
    </w:p>
    <w:p w14:paraId="157F955E" w14:textId="77777777" w:rsidR="00570587" w:rsidRDefault="00570587" w:rsidP="00570587">
      <w:pPr>
        <w:pStyle w:val="StandardWeb"/>
      </w:pPr>
      <w:r>
        <w:t>2. Drum will Gott halten ein Gericht,</w:t>
      </w:r>
      <w:r>
        <w:br/>
        <w:t>Und Alles bringen an das Licht,</w:t>
      </w:r>
      <w:r>
        <w:br/>
        <w:t xml:space="preserve">Davon </w:t>
      </w:r>
      <w:proofErr w:type="spellStart"/>
      <w:r>
        <w:t>jetzund</w:t>
      </w:r>
      <w:proofErr w:type="spellEnd"/>
      <w:r>
        <w:t xml:space="preserve"> Niemand mucken </w:t>
      </w:r>
      <w:proofErr w:type="spellStart"/>
      <w:r>
        <w:t>tar</w:t>
      </w:r>
      <w:proofErr w:type="spellEnd"/>
      <w:r>
        <w:t>,</w:t>
      </w:r>
      <w:r>
        <w:br/>
        <w:t>Wird er Alls machen offenbar,</w:t>
      </w:r>
      <w:r>
        <w:br/>
        <w:t xml:space="preserve">Und wird kein </w:t>
      </w:r>
      <w:proofErr w:type="spellStart"/>
      <w:r>
        <w:t>Gwalt</w:t>
      </w:r>
      <w:proofErr w:type="spellEnd"/>
      <w:r>
        <w:t xml:space="preserve"> mehr </w:t>
      </w:r>
      <w:proofErr w:type="spellStart"/>
      <w:r>
        <w:t>gehn</w:t>
      </w:r>
      <w:proofErr w:type="spellEnd"/>
      <w:r>
        <w:t xml:space="preserve"> für Recht,</w:t>
      </w:r>
      <w:r>
        <w:br/>
        <w:t xml:space="preserve">Wie jetzt klagt mancher arme Knecht. </w:t>
      </w:r>
    </w:p>
    <w:p w14:paraId="5A91F856" w14:textId="77777777" w:rsidR="00570587" w:rsidRDefault="00570587" w:rsidP="00570587">
      <w:pPr>
        <w:pStyle w:val="StandardWeb"/>
      </w:pPr>
      <w:r>
        <w:t xml:space="preserve">3. Für diesem letzten, strengen </w:t>
      </w:r>
      <w:proofErr w:type="spellStart"/>
      <w:r>
        <w:t>Gricht</w:t>
      </w:r>
      <w:proofErr w:type="spellEnd"/>
      <w:r>
        <w:t>,</w:t>
      </w:r>
      <w:r>
        <w:br/>
        <w:t>Wird sich kein Mensch verbergen nicht,</w:t>
      </w:r>
      <w:r>
        <w:br/>
        <w:t>Da wird Rechenschaft Jedermann</w:t>
      </w:r>
      <w:r>
        <w:br/>
        <w:t>Von Allem, was er hat getan</w:t>
      </w:r>
      <w:r>
        <w:br/>
        <w:t>Allhie in diesem zeitlich Leben,</w:t>
      </w:r>
      <w:r>
        <w:br/>
        <w:t xml:space="preserve">Dem Richter Christo müssen geben. </w:t>
      </w:r>
    </w:p>
    <w:p w14:paraId="2CF0D622" w14:textId="77777777" w:rsidR="00570587" w:rsidRDefault="00570587" w:rsidP="00570587">
      <w:pPr>
        <w:pStyle w:val="StandardWeb"/>
      </w:pPr>
      <w:r>
        <w:t>4. Wenn Menschen Sohn nun kommen wird</w:t>
      </w:r>
      <w:r>
        <w:br/>
        <w:t>Mit sein Engeln, der treue Hirt,</w:t>
      </w:r>
      <w:r>
        <w:br/>
        <w:t>In seiner göttlichen Herrlichkeit,</w:t>
      </w:r>
      <w:r>
        <w:br/>
        <w:t>Und in seiner wahren Menschheit,</w:t>
      </w:r>
      <w:r>
        <w:br/>
        <w:t>Dann wird er die unflätigen Böck</w:t>
      </w:r>
      <w:r>
        <w:br/>
        <w:t xml:space="preserve">Scheiden von den </w:t>
      </w:r>
      <w:proofErr w:type="spellStart"/>
      <w:r>
        <w:t>Schäfelein</w:t>
      </w:r>
      <w:proofErr w:type="spellEnd"/>
      <w:r>
        <w:t>;</w:t>
      </w:r>
    </w:p>
    <w:p w14:paraId="2E53967E" w14:textId="77777777" w:rsidR="00570587" w:rsidRDefault="00570587" w:rsidP="00570587">
      <w:pPr>
        <w:pStyle w:val="StandardWeb"/>
      </w:pPr>
      <w:r>
        <w:t xml:space="preserve">5. Die für sein Schäflein </w:t>
      </w:r>
      <w:proofErr w:type="spellStart"/>
      <w:r>
        <w:t>werdn</w:t>
      </w:r>
      <w:proofErr w:type="spellEnd"/>
      <w:r>
        <w:t xml:space="preserve"> erkannt,</w:t>
      </w:r>
      <w:r>
        <w:br/>
        <w:t>Wird er stellen zur rechten Hand,</w:t>
      </w:r>
      <w:r>
        <w:br/>
        <w:t xml:space="preserve">Und die Böck wird er heißen </w:t>
      </w:r>
      <w:proofErr w:type="spellStart"/>
      <w:r>
        <w:t>gehn</w:t>
      </w:r>
      <w:proofErr w:type="spellEnd"/>
      <w:r>
        <w:br/>
      </w:r>
      <w:proofErr w:type="spellStart"/>
      <w:r>
        <w:t>Beiseits</w:t>
      </w:r>
      <w:proofErr w:type="spellEnd"/>
      <w:r>
        <w:t xml:space="preserve">, und zu der Linken </w:t>
      </w:r>
      <w:proofErr w:type="spellStart"/>
      <w:r>
        <w:t>stehn</w:t>
      </w:r>
      <w:proofErr w:type="spellEnd"/>
      <w:r>
        <w:t>,</w:t>
      </w:r>
      <w:r>
        <w:br/>
        <w:t xml:space="preserve">Und wird sagen </w:t>
      </w:r>
      <w:proofErr w:type="spellStart"/>
      <w:r>
        <w:t>zun</w:t>
      </w:r>
      <w:proofErr w:type="spellEnd"/>
      <w:r>
        <w:t xml:space="preserve"> </w:t>
      </w:r>
      <w:proofErr w:type="spellStart"/>
      <w:r>
        <w:t>Schäfelein</w:t>
      </w:r>
      <w:proofErr w:type="spellEnd"/>
      <w:r>
        <w:t>:</w:t>
      </w:r>
      <w:r>
        <w:br/>
        <w:t xml:space="preserve">Kommt her, ihr lieben Brüder mein. </w:t>
      </w:r>
    </w:p>
    <w:p w14:paraId="57C125D5" w14:textId="77777777" w:rsidR="00570587" w:rsidRDefault="00570587" w:rsidP="00570587">
      <w:pPr>
        <w:pStyle w:val="StandardWeb"/>
      </w:pPr>
      <w:r>
        <w:t xml:space="preserve">6. Ihr </w:t>
      </w:r>
      <w:proofErr w:type="spellStart"/>
      <w:r>
        <w:t>Gsegneten</w:t>
      </w:r>
      <w:proofErr w:type="spellEnd"/>
      <w:r>
        <w:t>, ererbt das Reich,</w:t>
      </w:r>
      <w:r>
        <w:br/>
        <w:t>Das von Anfang der Welt ist euch</w:t>
      </w:r>
      <w:r>
        <w:br/>
        <w:t>Bereitet von dem Vater mein,</w:t>
      </w:r>
      <w:r>
        <w:br/>
        <w:t>Drin ihr sollt mein Miterben sein;</w:t>
      </w:r>
      <w:r>
        <w:br/>
        <w:t xml:space="preserve">Ihr habt mich </w:t>
      </w:r>
      <w:proofErr w:type="spellStart"/>
      <w:r>
        <w:t>gespeiset</w:t>
      </w:r>
      <w:proofErr w:type="spellEnd"/>
      <w:r>
        <w:t xml:space="preserve"> und getränkt,</w:t>
      </w:r>
      <w:r>
        <w:br/>
        <w:t xml:space="preserve">Da mich der Durst und Hunger kränkt. </w:t>
      </w:r>
    </w:p>
    <w:p w14:paraId="27D52FDA" w14:textId="77777777" w:rsidR="00570587" w:rsidRDefault="00570587" w:rsidP="00570587">
      <w:pPr>
        <w:pStyle w:val="StandardWeb"/>
      </w:pPr>
      <w:r>
        <w:t>7. Da ich ein Gast war und elend,</w:t>
      </w:r>
      <w:r>
        <w:br/>
        <w:t xml:space="preserve">Reicht ihr mir eure milden </w:t>
      </w:r>
      <w:proofErr w:type="spellStart"/>
      <w:r>
        <w:t>Händ</w:t>
      </w:r>
      <w:proofErr w:type="spellEnd"/>
      <w:r>
        <w:t>,</w:t>
      </w:r>
      <w:r>
        <w:br/>
        <w:t xml:space="preserve">Und nahmt mich auf zur </w:t>
      </w:r>
      <w:proofErr w:type="spellStart"/>
      <w:r>
        <w:t>Herberig</w:t>
      </w:r>
      <w:proofErr w:type="spellEnd"/>
      <w:r>
        <w:t>,</w:t>
      </w:r>
      <w:r>
        <w:br/>
        <w:t xml:space="preserve">Da ich war </w:t>
      </w:r>
      <w:proofErr w:type="spellStart"/>
      <w:r>
        <w:t>nacket</w:t>
      </w:r>
      <w:proofErr w:type="spellEnd"/>
      <w:r>
        <w:t xml:space="preserve">, </w:t>
      </w:r>
      <w:proofErr w:type="spellStart"/>
      <w:r>
        <w:t>kleidt</w:t>
      </w:r>
      <w:proofErr w:type="spellEnd"/>
      <w:r>
        <w:t xml:space="preserve"> ihr mich,</w:t>
      </w:r>
      <w:r>
        <w:br/>
        <w:t>In meiner Krankheit ihr mir bracht</w:t>
      </w:r>
      <w:r>
        <w:br/>
        <w:t xml:space="preserve">Labsal, das gab mir eine Kraft. </w:t>
      </w:r>
    </w:p>
    <w:p w14:paraId="38997F02" w14:textId="77777777" w:rsidR="00570587" w:rsidRDefault="00570587" w:rsidP="00570587">
      <w:pPr>
        <w:pStyle w:val="StandardWeb"/>
      </w:pPr>
      <w:r>
        <w:t xml:space="preserve">8. Da ich war ein </w:t>
      </w:r>
      <w:proofErr w:type="spellStart"/>
      <w:r>
        <w:t>Gefangner</w:t>
      </w:r>
      <w:proofErr w:type="spellEnd"/>
      <w:r>
        <w:t xml:space="preserve"> Mann,</w:t>
      </w:r>
      <w:r>
        <w:br/>
        <w:t>Nahmt ihr euch mein gar treulich an,</w:t>
      </w:r>
      <w:r>
        <w:br/>
        <w:t>Erzeigt euch gegen mir christlich,</w:t>
      </w:r>
      <w:r>
        <w:br/>
        <w:t>Ihr kamt zu mir und tröstet mich,</w:t>
      </w:r>
      <w:r>
        <w:br/>
        <w:t>Und teilt mir mit ein guten Rat,</w:t>
      </w:r>
      <w:r>
        <w:br/>
        <w:t xml:space="preserve">Halft mir mit Worten und der Tat. </w:t>
      </w:r>
    </w:p>
    <w:p w14:paraId="73AA4E22" w14:textId="77777777" w:rsidR="00570587" w:rsidRDefault="00570587" w:rsidP="00570587">
      <w:pPr>
        <w:pStyle w:val="StandardWeb"/>
      </w:pPr>
      <w:r>
        <w:t>9. Alsdann werden antworten sie:</w:t>
      </w:r>
      <w:r>
        <w:br/>
        <w:t xml:space="preserve">Herr, wann hab wir dich </w:t>
      </w:r>
      <w:proofErr w:type="spellStart"/>
      <w:r>
        <w:t>gsehen</w:t>
      </w:r>
      <w:proofErr w:type="spellEnd"/>
      <w:r>
        <w:t xml:space="preserve"> je</w:t>
      </w:r>
      <w:r>
        <w:br/>
        <w:t xml:space="preserve">Hungrig, durstig, </w:t>
      </w:r>
      <w:proofErr w:type="spellStart"/>
      <w:r>
        <w:t>nacket</w:t>
      </w:r>
      <w:proofErr w:type="spellEnd"/>
      <w:r>
        <w:t xml:space="preserve"> und bloß,</w:t>
      </w:r>
      <w:r>
        <w:br/>
        <w:t xml:space="preserve">Krank, </w:t>
      </w:r>
      <w:proofErr w:type="spellStart"/>
      <w:r>
        <w:t>gfangen</w:t>
      </w:r>
      <w:proofErr w:type="spellEnd"/>
      <w:r>
        <w:t xml:space="preserve"> und in Armut groß?</w:t>
      </w:r>
      <w:r>
        <w:br/>
        <w:t>Wann hab wir dir die Treu beweist,</w:t>
      </w:r>
      <w:r>
        <w:br/>
        <w:t xml:space="preserve">Die du </w:t>
      </w:r>
      <w:proofErr w:type="spellStart"/>
      <w:r>
        <w:t>jetzund</w:t>
      </w:r>
      <w:proofErr w:type="spellEnd"/>
      <w:r>
        <w:t xml:space="preserve"> rühmst und preist? </w:t>
      </w:r>
    </w:p>
    <w:p w14:paraId="67846975" w14:textId="77777777" w:rsidR="00570587" w:rsidRDefault="00570587" w:rsidP="00570587">
      <w:pPr>
        <w:pStyle w:val="StandardWeb"/>
      </w:pPr>
      <w:r>
        <w:t xml:space="preserve">10. Dann wird der </w:t>
      </w:r>
      <w:proofErr w:type="spellStart"/>
      <w:r>
        <w:t>Köng</w:t>
      </w:r>
      <w:proofErr w:type="spellEnd"/>
      <w:r>
        <w:t xml:space="preserve"> antworten ihr:</w:t>
      </w:r>
      <w:r>
        <w:br/>
        <w:t>Was ihr getan habet vorhin</w:t>
      </w:r>
      <w:r>
        <w:br/>
        <w:t xml:space="preserve">Dem </w:t>
      </w:r>
      <w:proofErr w:type="spellStart"/>
      <w:r>
        <w:t>allergringsten</w:t>
      </w:r>
      <w:proofErr w:type="spellEnd"/>
      <w:r>
        <w:t xml:space="preserve"> Bruder mein,</w:t>
      </w:r>
      <w:r>
        <w:br/>
        <w:t xml:space="preserve">Das hab ich also </w:t>
      </w:r>
      <w:proofErr w:type="spellStart"/>
      <w:r>
        <w:t>gemerket</w:t>
      </w:r>
      <w:proofErr w:type="spellEnd"/>
      <w:r>
        <w:t xml:space="preserve"> fein,</w:t>
      </w:r>
      <w:r>
        <w:br/>
        <w:t xml:space="preserve">Und </w:t>
      </w:r>
      <w:proofErr w:type="spellStart"/>
      <w:r>
        <w:t>nehm</w:t>
      </w:r>
      <w:proofErr w:type="spellEnd"/>
      <w:r>
        <w:t xml:space="preserve"> mich des so treulich an,</w:t>
      </w:r>
      <w:r>
        <w:br/>
        <w:t xml:space="preserve">Als ob ihr </w:t>
      </w:r>
      <w:proofErr w:type="spellStart"/>
      <w:r>
        <w:t>mirs</w:t>
      </w:r>
      <w:proofErr w:type="spellEnd"/>
      <w:r>
        <w:t xml:space="preserve"> hätt selbst getan. </w:t>
      </w:r>
    </w:p>
    <w:p w14:paraId="5DCE9820" w14:textId="77777777" w:rsidR="00570587" w:rsidRDefault="00570587" w:rsidP="00570587">
      <w:pPr>
        <w:pStyle w:val="StandardWeb"/>
      </w:pPr>
      <w:r>
        <w:t>11. Dann wird er auch sagen zu den,</w:t>
      </w:r>
      <w:r>
        <w:br/>
        <w:t xml:space="preserve">Die ihm zu seiner Linken </w:t>
      </w:r>
      <w:proofErr w:type="spellStart"/>
      <w:r>
        <w:t>stehn</w:t>
      </w:r>
      <w:proofErr w:type="spellEnd"/>
      <w:r>
        <w:t>:</w:t>
      </w:r>
      <w:r>
        <w:br/>
        <w:t>Ihr Verfluchten, geht hin von mir,</w:t>
      </w:r>
      <w:r>
        <w:br/>
        <w:t xml:space="preserve">Ins höllisch </w:t>
      </w:r>
      <w:proofErr w:type="spellStart"/>
      <w:r>
        <w:t>Feur</w:t>
      </w:r>
      <w:proofErr w:type="spellEnd"/>
      <w:r>
        <w:t xml:space="preserve"> gehöret ihr,</w:t>
      </w:r>
      <w:r>
        <w:br/>
        <w:t>Welches dem Teufel ist bereit;</w:t>
      </w:r>
      <w:r>
        <w:br/>
        <w:t>Und seinen Engeln der Bosheit.</w:t>
      </w:r>
    </w:p>
    <w:p w14:paraId="59AEEFAC" w14:textId="77777777" w:rsidR="00570587" w:rsidRDefault="00570587" w:rsidP="00570587">
      <w:pPr>
        <w:pStyle w:val="StandardWeb"/>
      </w:pPr>
      <w:r>
        <w:t xml:space="preserve">12. Ich bin gewesen </w:t>
      </w:r>
      <w:proofErr w:type="spellStart"/>
      <w:r>
        <w:t>hungerig</w:t>
      </w:r>
      <w:proofErr w:type="spellEnd"/>
      <w:r>
        <w:t>,</w:t>
      </w:r>
      <w:r>
        <w:br/>
        <w:t xml:space="preserve">So habt ihr nicht </w:t>
      </w:r>
      <w:proofErr w:type="spellStart"/>
      <w:r>
        <w:t>gespeiset</w:t>
      </w:r>
      <w:proofErr w:type="spellEnd"/>
      <w:r>
        <w:t xml:space="preserve"> mich,</w:t>
      </w:r>
      <w:r>
        <w:br/>
        <w:t>Desgleichen, da ich durstig war,</w:t>
      </w:r>
      <w:r>
        <w:br/>
        <w:t>Reicht ihr mir kein Trunk Wasser bar;</w:t>
      </w:r>
      <w:r>
        <w:br/>
        <w:t>Da ich war fremd, elend und bloß,</w:t>
      </w:r>
      <w:r>
        <w:br/>
        <w:t xml:space="preserve">Sein Haus für mir jeder zuschloss. </w:t>
      </w:r>
    </w:p>
    <w:p w14:paraId="272D707A" w14:textId="77777777" w:rsidR="00570587" w:rsidRDefault="00570587" w:rsidP="00570587">
      <w:pPr>
        <w:pStyle w:val="StandardWeb"/>
      </w:pPr>
      <w:r>
        <w:t xml:space="preserve">13. Und da ich war ein </w:t>
      </w:r>
      <w:proofErr w:type="spellStart"/>
      <w:r>
        <w:t>gfangner</w:t>
      </w:r>
      <w:proofErr w:type="spellEnd"/>
      <w:r>
        <w:t xml:space="preserve"> Mann,</w:t>
      </w:r>
      <w:r>
        <w:br/>
        <w:t>Keiner unter euch zu mir kam.</w:t>
      </w:r>
      <w:r>
        <w:br/>
        <w:t>Dann werben sie entschuldigen sich:</w:t>
      </w:r>
      <w:r>
        <w:br/>
        <w:t xml:space="preserve">Herr, wann </w:t>
      </w:r>
      <w:proofErr w:type="spellStart"/>
      <w:r>
        <w:t>han</w:t>
      </w:r>
      <w:proofErr w:type="spellEnd"/>
      <w:r>
        <w:t xml:space="preserve"> wir gesehen dich.</w:t>
      </w:r>
      <w:r>
        <w:br/>
        <w:t>Durst leiden und in Hungersnot,</w:t>
      </w:r>
      <w:r>
        <w:br/>
        <w:t>Und dir versagt Wein, Bier und Brot?</w:t>
      </w:r>
    </w:p>
    <w:p w14:paraId="1540CDBE" w14:textId="77777777" w:rsidR="00570587" w:rsidRDefault="00570587" w:rsidP="00570587">
      <w:pPr>
        <w:pStyle w:val="StandardWeb"/>
      </w:pPr>
      <w:r>
        <w:t>14. Wann bist du je gewest ein Gast?</w:t>
      </w:r>
      <w:r>
        <w:br/>
        <w:t>Und um Herberg gebeten hast?</w:t>
      </w:r>
      <w:r>
        <w:br/>
        <w:t xml:space="preserve">Von deiner </w:t>
      </w:r>
      <w:proofErr w:type="spellStart"/>
      <w:r>
        <w:t>Gfängnis</w:t>
      </w:r>
      <w:proofErr w:type="spellEnd"/>
      <w:r>
        <w:t xml:space="preserve"> und Krankheit,</w:t>
      </w:r>
      <w:r>
        <w:br/>
        <w:t>Wann hab wir je gewusst Bescheid?</w:t>
      </w:r>
      <w:r>
        <w:br/>
        <w:t xml:space="preserve">Wer hat uns der Ding eins </w:t>
      </w:r>
      <w:proofErr w:type="spellStart"/>
      <w:r>
        <w:t>bericht</w:t>
      </w:r>
      <w:proofErr w:type="spellEnd"/>
      <w:r>
        <w:t>,</w:t>
      </w:r>
      <w:r>
        <w:br/>
        <w:t xml:space="preserve">Und wir </w:t>
      </w:r>
      <w:proofErr w:type="spellStart"/>
      <w:r>
        <w:t>han</w:t>
      </w:r>
      <w:proofErr w:type="spellEnd"/>
      <w:r>
        <w:t xml:space="preserve"> dir </w:t>
      </w:r>
      <w:proofErr w:type="spellStart"/>
      <w:r>
        <w:t>gedienet</w:t>
      </w:r>
      <w:proofErr w:type="spellEnd"/>
      <w:r>
        <w:t xml:space="preserve"> nicht?</w:t>
      </w:r>
    </w:p>
    <w:p w14:paraId="7221A832" w14:textId="77777777" w:rsidR="00570587" w:rsidRDefault="00570587" w:rsidP="00570587">
      <w:pPr>
        <w:pStyle w:val="StandardWeb"/>
      </w:pPr>
      <w:r>
        <w:t>15. Darauf wird er ihn zeigen an:</w:t>
      </w:r>
      <w:r>
        <w:br/>
        <w:t>Alles, was ihr nicht habt getan</w:t>
      </w:r>
      <w:r>
        <w:br/>
        <w:t xml:space="preserve">Dem </w:t>
      </w:r>
      <w:proofErr w:type="spellStart"/>
      <w:r>
        <w:t>allergringsten</w:t>
      </w:r>
      <w:proofErr w:type="spellEnd"/>
      <w:r>
        <w:t xml:space="preserve"> Bruder mein,</w:t>
      </w:r>
      <w:r>
        <w:br/>
        <w:t>Beim Leben in den Nöten sein,</w:t>
      </w:r>
      <w:r>
        <w:br/>
        <w:t>Das habt ihr mir auch nicht getan,</w:t>
      </w:r>
      <w:r>
        <w:br/>
        <w:t xml:space="preserve">Drum </w:t>
      </w:r>
      <w:proofErr w:type="spellStart"/>
      <w:r>
        <w:t>nehm</w:t>
      </w:r>
      <w:proofErr w:type="spellEnd"/>
      <w:r>
        <w:t xml:space="preserve"> ich kein </w:t>
      </w:r>
      <w:proofErr w:type="spellStart"/>
      <w:r>
        <w:t>Entschulding</w:t>
      </w:r>
      <w:proofErr w:type="spellEnd"/>
      <w:r>
        <w:t xml:space="preserve"> an. </w:t>
      </w:r>
    </w:p>
    <w:p w14:paraId="103E6C85" w14:textId="77777777" w:rsidR="00570587" w:rsidRDefault="00570587" w:rsidP="00570587">
      <w:pPr>
        <w:pStyle w:val="StandardWeb"/>
      </w:pPr>
      <w:r>
        <w:t xml:space="preserve">16. Dann werden sie </w:t>
      </w:r>
      <w:proofErr w:type="spellStart"/>
      <w:r>
        <w:t>gehn</w:t>
      </w:r>
      <w:proofErr w:type="spellEnd"/>
      <w:r>
        <w:t xml:space="preserve"> in die Pein</w:t>
      </w:r>
      <w:r>
        <w:br/>
        <w:t>Und ewiglich verdammet sein,</w:t>
      </w:r>
      <w:r>
        <w:br/>
        <w:t xml:space="preserve">Den </w:t>
      </w:r>
      <w:proofErr w:type="spellStart"/>
      <w:r>
        <w:t>Grechten</w:t>
      </w:r>
      <w:proofErr w:type="spellEnd"/>
      <w:r>
        <w:t xml:space="preserve"> aber wird er geben</w:t>
      </w:r>
      <w:r>
        <w:br/>
        <w:t>Im Himmelreich das ewige Leben.</w:t>
      </w:r>
      <w:r>
        <w:br/>
        <w:t>Hilf uns, Herr Christ, du treuer Heiland,</w:t>
      </w:r>
      <w:r>
        <w:br/>
        <w:t xml:space="preserve">Dass wir nicht stehen zur linken Hand. </w:t>
      </w:r>
    </w:p>
    <w:p w14:paraId="45D5E296" w14:textId="77777777" w:rsidR="00570587" w:rsidRDefault="00570587" w:rsidP="00570587">
      <w:pPr>
        <w:pStyle w:val="StandardWeb"/>
      </w:pPr>
      <w:r>
        <w:t>Amen.</w:t>
      </w:r>
    </w:p>
    <w:p w14:paraId="48008E08" w14:textId="77777777" w:rsidR="005011CC" w:rsidRDefault="005011CC" w:rsidP="005011CC">
      <w:pPr>
        <w:pStyle w:val="berschrift1"/>
      </w:pPr>
      <w:proofErr w:type="spellStart"/>
      <w:r>
        <w:t>WEnn</w:t>
      </w:r>
      <w:proofErr w:type="spellEnd"/>
      <w:r>
        <w:t xml:space="preserve"> mein </w:t>
      </w:r>
      <w:proofErr w:type="spellStart"/>
      <w:r>
        <w:t>stündlein</w:t>
      </w:r>
      <w:proofErr w:type="spellEnd"/>
      <w:r>
        <w:t xml:space="preserve"> </w:t>
      </w:r>
      <w:proofErr w:type="spellStart"/>
      <w:r>
        <w:t>fürhanden</w:t>
      </w:r>
      <w:proofErr w:type="spellEnd"/>
      <w:r>
        <w:t xml:space="preserve"> ist</w:t>
      </w:r>
    </w:p>
    <w:p w14:paraId="585597CE" w14:textId="77777777" w:rsidR="005011CC" w:rsidRPr="005011CC" w:rsidRDefault="005011CC" w:rsidP="005011CC">
      <w:pPr>
        <w:rPr>
          <w:b/>
        </w:rPr>
      </w:pPr>
      <w:r w:rsidRPr="005011CC">
        <w:rPr>
          <w:b/>
        </w:rPr>
        <w:t xml:space="preserve">Ein Geistlich Lied, darin man bitt </w:t>
      </w:r>
      <w:proofErr w:type="spellStart"/>
      <w:r w:rsidRPr="005011CC">
        <w:rPr>
          <w:b/>
        </w:rPr>
        <w:t>umb</w:t>
      </w:r>
      <w:proofErr w:type="spellEnd"/>
      <w:r w:rsidRPr="005011CC">
        <w:rPr>
          <w:b/>
        </w:rPr>
        <w:t xml:space="preserve"> ein seliges Stündlein</w:t>
      </w:r>
    </w:p>
    <w:p w14:paraId="66AD9DF0" w14:textId="77777777" w:rsidR="005011CC" w:rsidRPr="005011CC" w:rsidRDefault="005011CC" w:rsidP="005011CC">
      <w:pPr>
        <w:pStyle w:val="StandardWeb"/>
        <w:rPr>
          <w:i/>
        </w:rPr>
      </w:pPr>
      <w:r w:rsidRPr="005011CC">
        <w:rPr>
          <w:i/>
        </w:rPr>
        <w:t>Aus dem Spruch Augustini</w:t>
      </w:r>
    </w:p>
    <w:p w14:paraId="2D90F3CE" w14:textId="77777777" w:rsidR="005011CC" w:rsidRDefault="005011CC" w:rsidP="005011CC">
      <w:pPr>
        <w:pStyle w:val="StandardWeb"/>
      </w:pPr>
      <w:proofErr w:type="spellStart"/>
      <w:r>
        <w:t>WEnn</w:t>
      </w:r>
      <w:proofErr w:type="spellEnd"/>
      <w:r>
        <w:t xml:space="preserve"> mein </w:t>
      </w:r>
      <w:proofErr w:type="spellStart"/>
      <w:r>
        <w:t>stündlein</w:t>
      </w:r>
      <w:proofErr w:type="spellEnd"/>
      <w:r>
        <w:t xml:space="preserve"> </w:t>
      </w:r>
      <w:proofErr w:type="spellStart"/>
      <w:r>
        <w:t>fürhanden</w:t>
      </w:r>
      <w:proofErr w:type="spellEnd"/>
      <w:r>
        <w:t xml:space="preserve"> ist</w:t>
      </w:r>
      <w:r>
        <w:br/>
        <w:t xml:space="preserve">und </w:t>
      </w:r>
      <w:proofErr w:type="spellStart"/>
      <w:r>
        <w:t>sol</w:t>
      </w:r>
      <w:proofErr w:type="spellEnd"/>
      <w:r>
        <w:t xml:space="preserve"> </w:t>
      </w:r>
      <w:proofErr w:type="spellStart"/>
      <w:r>
        <w:t>hinfarn</w:t>
      </w:r>
      <w:proofErr w:type="spellEnd"/>
      <w:r>
        <w:t xml:space="preserve"> mein </w:t>
      </w:r>
      <w:proofErr w:type="spellStart"/>
      <w:r>
        <w:t>strasse</w:t>
      </w:r>
      <w:proofErr w:type="spellEnd"/>
      <w:r>
        <w:t>,</w:t>
      </w:r>
      <w:r>
        <w:br/>
        <w:t xml:space="preserve">So gleit du mich, HErr </w:t>
      </w:r>
      <w:proofErr w:type="spellStart"/>
      <w:r>
        <w:t>Jhesu</w:t>
      </w:r>
      <w:proofErr w:type="spellEnd"/>
      <w:r>
        <w:t xml:space="preserve"> Christ,</w:t>
      </w:r>
      <w:r>
        <w:br/>
        <w:t xml:space="preserve">mit </w:t>
      </w:r>
      <w:proofErr w:type="spellStart"/>
      <w:r>
        <w:t>hülff</w:t>
      </w:r>
      <w:proofErr w:type="spellEnd"/>
      <w:r>
        <w:t xml:space="preserve"> mich nicht verlasse,</w:t>
      </w:r>
      <w:r>
        <w:br/>
        <w:t>Mein Seel an meinem letzten end</w:t>
      </w:r>
      <w:r>
        <w:br/>
      </w:r>
      <w:proofErr w:type="spellStart"/>
      <w:r>
        <w:t>befehl</w:t>
      </w:r>
      <w:proofErr w:type="spellEnd"/>
      <w:r>
        <w:t xml:space="preserve"> ich dir in dein </w:t>
      </w:r>
      <w:proofErr w:type="spellStart"/>
      <w:r>
        <w:t>Hend</w:t>
      </w:r>
      <w:proofErr w:type="spellEnd"/>
      <w:r>
        <w:t>,</w:t>
      </w:r>
      <w:r>
        <w:br/>
        <w:t xml:space="preserve">du </w:t>
      </w:r>
      <w:proofErr w:type="spellStart"/>
      <w:r>
        <w:t>wolst</w:t>
      </w:r>
      <w:proofErr w:type="spellEnd"/>
      <w:r>
        <w:t xml:space="preserve"> sie mir bewahren!</w:t>
      </w:r>
    </w:p>
    <w:p w14:paraId="2CE5E3BA" w14:textId="77777777" w:rsidR="005011CC" w:rsidRDefault="005011CC" w:rsidP="005011CC">
      <w:pPr>
        <w:pStyle w:val="StandardWeb"/>
      </w:pPr>
      <w:r>
        <w:t xml:space="preserve">Mein </w:t>
      </w:r>
      <w:proofErr w:type="spellStart"/>
      <w:r>
        <w:t>sünd</w:t>
      </w:r>
      <w:proofErr w:type="spellEnd"/>
      <w:r>
        <w:t xml:space="preserve"> mich werden </w:t>
      </w:r>
      <w:proofErr w:type="spellStart"/>
      <w:r>
        <w:t>krencken</w:t>
      </w:r>
      <w:proofErr w:type="spellEnd"/>
      <w:r>
        <w:t xml:space="preserve"> sehr,</w:t>
      </w:r>
      <w:r>
        <w:br/>
        <w:t xml:space="preserve">mein </w:t>
      </w:r>
      <w:proofErr w:type="spellStart"/>
      <w:r>
        <w:t>Gwissen</w:t>
      </w:r>
      <w:proofErr w:type="spellEnd"/>
      <w:r>
        <w:t xml:space="preserve"> wird mich nagen,</w:t>
      </w:r>
      <w:r>
        <w:br/>
        <w:t xml:space="preserve">Denn </w:t>
      </w:r>
      <w:proofErr w:type="spellStart"/>
      <w:r>
        <w:t>jr</w:t>
      </w:r>
      <w:proofErr w:type="spellEnd"/>
      <w:r>
        <w:t xml:space="preserve"> sind viel wie Sandt am Meer,</w:t>
      </w:r>
      <w:r>
        <w:br/>
        <w:t xml:space="preserve">doch </w:t>
      </w:r>
      <w:proofErr w:type="spellStart"/>
      <w:r>
        <w:t>wil</w:t>
      </w:r>
      <w:proofErr w:type="spellEnd"/>
      <w:r>
        <w:t xml:space="preserve"> ich nicht verzagen,</w:t>
      </w:r>
      <w:r>
        <w:br/>
      </w:r>
      <w:proofErr w:type="spellStart"/>
      <w:r>
        <w:t>Gedencken</w:t>
      </w:r>
      <w:proofErr w:type="spellEnd"/>
      <w:r>
        <w:t xml:space="preserve"> </w:t>
      </w:r>
      <w:proofErr w:type="spellStart"/>
      <w:r>
        <w:t>wil</w:t>
      </w:r>
      <w:proofErr w:type="spellEnd"/>
      <w:r>
        <w:t xml:space="preserve"> ich an dein </w:t>
      </w:r>
      <w:proofErr w:type="spellStart"/>
      <w:r>
        <w:t>todt</w:t>
      </w:r>
      <w:proofErr w:type="spellEnd"/>
      <w:r>
        <w:t>,</w:t>
      </w:r>
      <w:r>
        <w:br/>
        <w:t xml:space="preserve">HErr </w:t>
      </w:r>
      <w:proofErr w:type="spellStart"/>
      <w:r>
        <w:t>Jhesu</w:t>
      </w:r>
      <w:proofErr w:type="spellEnd"/>
      <w:r>
        <w:t>, und dein Wunden rot</w:t>
      </w:r>
      <w:r>
        <w:br/>
        <w:t>die werden mich erhalten.</w:t>
      </w:r>
    </w:p>
    <w:p w14:paraId="0A5E31C3" w14:textId="77777777" w:rsidR="005011CC" w:rsidRDefault="005011CC" w:rsidP="005011CC">
      <w:pPr>
        <w:pStyle w:val="StandardWeb"/>
      </w:pPr>
      <w:r>
        <w:t>Ich bin ein Glied an deinem Leib,</w:t>
      </w:r>
      <w:r>
        <w:br/>
        <w:t xml:space="preserve">des </w:t>
      </w:r>
      <w:proofErr w:type="spellStart"/>
      <w:r>
        <w:t>tröst</w:t>
      </w:r>
      <w:proofErr w:type="spellEnd"/>
      <w:r>
        <w:t xml:space="preserve"> ich mich von </w:t>
      </w:r>
      <w:proofErr w:type="spellStart"/>
      <w:r>
        <w:t>hertzen</w:t>
      </w:r>
      <w:proofErr w:type="spellEnd"/>
      <w:r>
        <w:t>!</w:t>
      </w:r>
      <w:r>
        <w:br/>
        <w:t xml:space="preserve">Von dir ich </w:t>
      </w:r>
      <w:proofErr w:type="spellStart"/>
      <w:r>
        <w:t>ungescheiden</w:t>
      </w:r>
      <w:proofErr w:type="spellEnd"/>
      <w:r>
        <w:t xml:space="preserve"> bleib</w:t>
      </w:r>
      <w:r>
        <w:br/>
        <w:t xml:space="preserve">in </w:t>
      </w:r>
      <w:proofErr w:type="spellStart"/>
      <w:r>
        <w:t>todes</w:t>
      </w:r>
      <w:proofErr w:type="spellEnd"/>
      <w:r>
        <w:t xml:space="preserve"> </w:t>
      </w:r>
      <w:proofErr w:type="spellStart"/>
      <w:r>
        <w:t>nöten</w:t>
      </w:r>
      <w:proofErr w:type="spellEnd"/>
      <w:r>
        <w:t xml:space="preserve"> und </w:t>
      </w:r>
      <w:proofErr w:type="spellStart"/>
      <w:r>
        <w:t>schmertzen</w:t>
      </w:r>
      <w:proofErr w:type="spellEnd"/>
      <w:r>
        <w:t>;</w:t>
      </w:r>
      <w:r>
        <w:br/>
        <w:t xml:space="preserve">Wenn ich gleich </w:t>
      </w:r>
      <w:proofErr w:type="spellStart"/>
      <w:r>
        <w:t>sterb</w:t>
      </w:r>
      <w:proofErr w:type="spellEnd"/>
      <w:r>
        <w:t xml:space="preserve">, so </w:t>
      </w:r>
      <w:proofErr w:type="spellStart"/>
      <w:r>
        <w:t>sterb</w:t>
      </w:r>
      <w:proofErr w:type="spellEnd"/>
      <w:r>
        <w:t xml:space="preserve"> ich dir,</w:t>
      </w:r>
      <w:r>
        <w:br/>
        <w:t xml:space="preserve">ein </w:t>
      </w:r>
      <w:proofErr w:type="spellStart"/>
      <w:r>
        <w:t>ewigs</w:t>
      </w:r>
      <w:proofErr w:type="spellEnd"/>
      <w:r>
        <w:t xml:space="preserve"> Leben </w:t>
      </w:r>
      <w:proofErr w:type="spellStart"/>
      <w:r>
        <w:t>hastu</w:t>
      </w:r>
      <w:proofErr w:type="spellEnd"/>
      <w:r>
        <w:t xml:space="preserve"> mir</w:t>
      </w:r>
      <w:r>
        <w:br/>
        <w:t>mit deinem Tod erworben.</w:t>
      </w:r>
    </w:p>
    <w:p w14:paraId="5AA7BB7D" w14:textId="77777777" w:rsidR="005011CC" w:rsidRDefault="005011CC" w:rsidP="005011CC">
      <w:pPr>
        <w:pStyle w:val="StandardWeb"/>
      </w:pPr>
      <w:r>
        <w:t>Weil du vom Tod erstanden bist,</w:t>
      </w:r>
      <w:r>
        <w:br/>
      </w:r>
      <w:proofErr w:type="spellStart"/>
      <w:r>
        <w:t>werd</w:t>
      </w:r>
      <w:proofErr w:type="spellEnd"/>
      <w:r>
        <w:t xml:space="preserve"> ich im Grab nicht bleiben;</w:t>
      </w:r>
      <w:r>
        <w:br/>
        <w:t xml:space="preserve">Mein höchster </w:t>
      </w:r>
      <w:proofErr w:type="spellStart"/>
      <w:r>
        <w:t>trost</w:t>
      </w:r>
      <w:proofErr w:type="spellEnd"/>
      <w:r>
        <w:t xml:space="preserve"> dein </w:t>
      </w:r>
      <w:proofErr w:type="spellStart"/>
      <w:r>
        <w:t>Auffart</w:t>
      </w:r>
      <w:proofErr w:type="spellEnd"/>
      <w:r>
        <w:t xml:space="preserve"> ist,</w:t>
      </w:r>
      <w:r>
        <w:br/>
      </w:r>
      <w:proofErr w:type="spellStart"/>
      <w:r>
        <w:t>tods</w:t>
      </w:r>
      <w:proofErr w:type="spellEnd"/>
      <w:r>
        <w:t xml:space="preserve"> furcht </w:t>
      </w:r>
      <w:proofErr w:type="spellStart"/>
      <w:r>
        <w:t>kan</w:t>
      </w:r>
      <w:proofErr w:type="spellEnd"/>
      <w:r>
        <w:t xml:space="preserve"> sie vertreiben,</w:t>
      </w:r>
      <w:r>
        <w:br/>
        <w:t xml:space="preserve">Denn wo du bist, da </w:t>
      </w:r>
      <w:proofErr w:type="spellStart"/>
      <w:r>
        <w:t>kom</w:t>
      </w:r>
      <w:proofErr w:type="spellEnd"/>
      <w:r>
        <w:t xml:space="preserve"> ich hin,</w:t>
      </w:r>
      <w:r>
        <w:br/>
        <w:t xml:space="preserve">das ich </w:t>
      </w:r>
      <w:proofErr w:type="spellStart"/>
      <w:r>
        <w:t>stetz</w:t>
      </w:r>
      <w:proofErr w:type="spellEnd"/>
      <w:r>
        <w:t xml:space="preserve"> </w:t>
      </w:r>
      <w:proofErr w:type="spellStart"/>
      <w:r>
        <w:t>bey</w:t>
      </w:r>
      <w:proofErr w:type="spellEnd"/>
      <w:r>
        <w:t xml:space="preserve"> dir leb und bin,</w:t>
      </w:r>
      <w:r>
        <w:br/>
      </w:r>
      <w:proofErr w:type="spellStart"/>
      <w:r>
        <w:t>drumb</w:t>
      </w:r>
      <w:proofErr w:type="spellEnd"/>
      <w:r>
        <w:t xml:space="preserve"> fahr ich hin </w:t>
      </w:r>
      <w:proofErr w:type="spellStart"/>
      <w:r>
        <w:t>meit</w:t>
      </w:r>
      <w:proofErr w:type="spellEnd"/>
      <w:r>
        <w:t xml:space="preserve"> </w:t>
      </w:r>
      <w:proofErr w:type="spellStart"/>
      <w:r>
        <w:t>freuden</w:t>
      </w:r>
      <w:proofErr w:type="spellEnd"/>
      <w:r>
        <w:t>! Amen.</w:t>
      </w:r>
    </w:p>
    <w:p w14:paraId="724C342C" w14:textId="702EC162" w:rsidR="005D31D6" w:rsidRDefault="005D31D6" w:rsidP="00570587">
      <w:pPr>
        <w:pStyle w:val="berschrift1"/>
      </w:pPr>
      <w:r>
        <w:t xml:space="preserve">Wenn mein Stündlein </w:t>
      </w:r>
      <w:proofErr w:type="spellStart"/>
      <w:r>
        <w:t>fürhanden</w:t>
      </w:r>
      <w:proofErr w:type="spellEnd"/>
      <w:r>
        <w:t xml:space="preserve"> ist</w:t>
      </w:r>
      <w:r w:rsidR="005011CC">
        <w:t xml:space="preserve"> (modernisiert)</w:t>
      </w:r>
    </w:p>
    <w:p w14:paraId="44901BE2" w14:textId="27FD243F" w:rsidR="00570587" w:rsidRPr="005D31D6" w:rsidRDefault="00570587" w:rsidP="005D31D6">
      <w:pPr>
        <w:rPr>
          <w:b/>
          <w:sz w:val="48"/>
          <w:szCs w:val="48"/>
          <w:lang w:eastAsia="de-DE"/>
        </w:rPr>
      </w:pPr>
      <w:r w:rsidRPr="005D31D6">
        <w:rPr>
          <w:b/>
        </w:rPr>
        <w:t>Ein geistlich Lied, darin man bittet um ein seliges Stündlein</w:t>
      </w:r>
    </w:p>
    <w:p w14:paraId="678A8E95" w14:textId="77777777" w:rsidR="00570587" w:rsidRDefault="00570587" w:rsidP="00570587">
      <w:pPr>
        <w:pStyle w:val="StandardWeb"/>
      </w:pPr>
      <w:r>
        <w:rPr>
          <w:rStyle w:val="Hervorhebung"/>
          <w:rFonts w:eastAsiaTheme="majorEastAsia"/>
          <w:b/>
          <w:bCs/>
        </w:rPr>
        <w:t xml:space="preserve">Aus dem Spruch Augustini: </w:t>
      </w:r>
      <w:proofErr w:type="spellStart"/>
      <w:r>
        <w:rPr>
          <w:rStyle w:val="Hervorhebung"/>
          <w:rFonts w:eastAsiaTheme="majorEastAsia"/>
          <w:b/>
          <w:bCs/>
        </w:rPr>
        <w:t>Turbabor</w:t>
      </w:r>
      <w:proofErr w:type="spellEnd"/>
      <w:r>
        <w:rPr>
          <w:rStyle w:val="Hervorhebung"/>
          <w:rFonts w:eastAsiaTheme="majorEastAsia"/>
          <w:b/>
          <w:bCs/>
        </w:rPr>
        <w:t xml:space="preserve">, sed non </w:t>
      </w:r>
      <w:proofErr w:type="spellStart"/>
      <w:r>
        <w:rPr>
          <w:rStyle w:val="Hervorhebung"/>
          <w:rFonts w:eastAsiaTheme="majorEastAsia"/>
          <w:b/>
          <w:bCs/>
        </w:rPr>
        <w:t>perturbabor</w:t>
      </w:r>
      <w:proofErr w:type="spellEnd"/>
      <w:r>
        <w:rPr>
          <w:rStyle w:val="Hervorhebung"/>
          <w:rFonts w:eastAsiaTheme="majorEastAsia"/>
          <w:b/>
          <w:bCs/>
        </w:rPr>
        <w:t>,</w:t>
      </w:r>
      <w:r>
        <w:rPr>
          <w:b/>
          <w:bCs/>
          <w:i/>
          <w:iCs/>
        </w:rPr>
        <w:br/>
      </w:r>
      <w:proofErr w:type="spellStart"/>
      <w:r>
        <w:rPr>
          <w:rStyle w:val="Hervorhebung"/>
          <w:rFonts w:eastAsiaTheme="majorEastAsia"/>
          <w:b/>
          <w:bCs/>
        </w:rPr>
        <w:t>Quia</w:t>
      </w:r>
      <w:proofErr w:type="spellEnd"/>
      <w:r>
        <w:rPr>
          <w:rStyle w:val="Hervorhebung"/>
          <w:rFonts w:eastAsiaTheme="majorEastAsia"/>
          <w:b/>
          <w:bCs/>
        </w:rPr>
        <w:t xml:space="preserve"> </w:t>
      </w:r>
      <w:proofErr w:type="spellStart"/>
      <w:r>
        <w:rPr>
          <w:rStyle w:val="Hervorhebung"/>
          <w:rFonts w:eastAsiaTheme="majorEastAsia"/>
          <w:b/>
          <w:bCs/>
        </w:rPr>
        <w:t>vulnerum</w:t>
      </w:r>
      <w:proofErr w:type="spellEnd"/>
      <w:r>
        <w:rPr>
          <w:rStyle w:val="Hervorhebung"/>
          <w:rFonts w:eastAsiaTheme="majorEastAsia"/>
          <w:b/>
          <w:bCs/>
        </w:rPr>
        <w:t xml:space="preserve"> Christi </w:t>
      </w:r>
      <w:proofErr w:type="spellStart"/>
      <w:r>
        <w:rPr>
          <w:rStyle w:val="Hervorhebung"/>
          <w:rFonts w:eastAsiaTheme="majorEastAsia"/>
          <w:b/>
          <w:bCs/>
        </w:rPr>
        <w:t>recordabor</w:t>
      </w:r>
      <w:proofErr w:type="spellEnd"/>
      <w:r>
        <w:rPr>
          <w:rStyle w:val="Hervorhebung"/>
          <w:rFonts w:eastAsiaTheme="majorEastAsia"/>
          <w:b/>
          <w:bCs/>
        </w:rPr>
        <w:t xml:space="preserve">. </w:t>
      </w:r>
      <w:r>
        <w:rPr>
          <w:i/>
          <w:iCs/>
        </w:rPr>
        <w:br/>
      </w:r>
      <w:r>
        <w:rPr>
          <w:rStyle w:val="Hervorhebung"/>
          <w:rFonts w:eastAsiaTheme="majorEastAsia"/>
        </w:rPr>
        <w:t>Im Ton: Wie von der Sündflut,</w:t>
      </w:r>
      <w:r>
        <w:rPr>
          <w:i/>
          <w:iCs/>
        </w:rPr>
        <w:br/>
      </w:r>
      <w:r>
        <w:rPr>
          <w:rStyle w:val="Hervorhebung"/>
          <w:rFonts w:eastAsiaTheme="majorEastAsia"/>
        </w:rPr>
        <w:t>Oder: Es ist das Heil uns kommen her.</w:t>
      </w:r>
      <w:r>
        <w:t xml:space="preserve"> </w:t>
      </w:r>
    </w:p>
    <w:p w14:paraId="498CD008" w14:textId="77777777" w:rsidR="00570587" w:rsidRDefault="00570587" w:rsidP="00570587">
      <w:pPr>
        <w:pStyle w:val="StandardWeb"/>
      </w:pPr>
      <w:r>
        <w:t xml:space="preserve">Wenn mein Stündlein </w:t>
      </w:r>
      <w:proofErr w:type="spellStart"/>
      <w:r>
        <w:t>fürhanden</w:t>
      </w:r>
      <w:proofErr w:type="spellEnd"/>
      <w:r>
        <w:t xml:space="preserve"> ist</w:t>
      </w:r>
      <w:r>
        <w:br/>
        <w:t xml:space="preserve">Und soll </w:t>
      </w:r>
      <w:proofErr w:type="spellStart"/>
      <w:r>
        <w:t>hinfahrn</w:t>
      </w:r>
      <w:proofErr w:type="spellEnd"/>
      <w:r>
        <w:t xml:space="preserve"> mein Straße,</w:t>
      </w:r>
      <w:r>
        <w:br/>
        <w:t>So gleit du mich, Herr Jesu Christ,</w:t>
      </w:r>
      <w:r>
        <w:br/>
        <w:t>Mit Hilf mich nicht verlasse.</w:t>
      </w:r>
      <w:r>
        <w:br/>
        <w:t>Mein Seel an meinem letzten End</w:t>
      </w:r>
      <w:r>
        <w:br/>
        <w:t xml:space="preserve">Befehl ich dir in deine </w:t>
      </w:r>
      <w:proofErr w:type="spellStart"/>
      <w:r>
        <w:t>Händ</w:t>
      </w:r>
      <w:proofErr w:type="spellEnd"/>
      <w:r>
        <w:t>,</w:t>
      </w:r>
      <w:r>
        <w:br/>
        <w:t xml:space="preserve">Du </w:t>
      </w:r>
      <w:proofErr w:type="spellStart"/>
      <w:r>
        <w:t>wollst</w:t>
      </w:r>
      <w:proofErr w:type="spellEnd"/>
      <w:r>
        <w:t xml:space="preserve"> sie mir bewahren. </w:t>
      </w:r>
    </w:p>
    <w:p w14:paraId="3A159DF2" w14:textId="77777777" w:rsidR="00570587" w:rsidRDefault="00570587" w:rsidP="00570587">
      <w:pPr>
        <w:pStyle w:val="StandardWeb"/>
      </w:pPr>
      <w:r>
        <w:t xml:space="preserve">2. Mein </w:t>
      </w:r>
      <w:proofErr w:type="spellStart"/>
      <w:r>
        <w:t>Sünd</w:t>
      </w:r>
      <w:proofErr w:type="spellEnd"/>
      <w:r>
        <w:t xml:space="preserve"> mich werden kränken sehr,</w:t>
      </w:r>
      <w:r>
        <w:br/>
        <w:t xml:space="preserve">Mein </w:t>
      </w:r>
      <w:proofErr w:type="spellStart"/>
      <w:r>
        <w:t>Gwissen</w:t>
      </w:r>
      <w:proofErr w:type="spellEnd"/>
      <w:r>
        <w:t xml:space="preserve"> wird mich nagen.</w:t>
      </w:r>
      <w:r>
        <w:br/>
        <w:t>Denn ihr sind viel, wie Sand am Meer,</w:t>
      </w:r>
      <w:r>
        <w:br/>
        <w:t>Doch will ich nicht verzagen;</w:t>
      </w:r>
      <w:r>
        <w:br/>
        <w:t>Gedenken will ich an dein Tod,</w:t>
      </w:r>
      <w:r>
        <w:br/>
        <w:t>Herr Jesu, und dein Wunden rot,</w:t>
      </w:r>
      <w:r>
        <w:br/>
        <w:t xml:space="preserve">Die werden mich erhalten: </w:t>
      </w:r>
    </w:p>
    <w:p w14:paraId="6A591AFD" w14:textId="77777777" w:rsidR="00570587" w:rsidRDefault="00570587" w:rsidP="00570587">
      <w:pPr>
        <w:pStyle w:val="StandardWeb"/>
      </w:pPr>
      <w:r>
        <w:t>3. Ich bin ein Glied an deinem Leib;</w:t>
      </w:r>
      <w:r>
        <w:br/>
        <w:t xml:space="preserve">Des </w:t>
      </w:r>
      <w:proofErr w:type="spellStart"/>
      <w:r>
        <w:t>tröst</w:t>
      </w:r>
      <w:proofErr w:type="spellEnd"/>
      <w:r>
        <w:t xml:space="preserve"> ich mich von Herzen.</w:t>
      </w:r>
      <w:r>
        <w:br/>
        <w:t xml:space="preserve">Von dir ich </w:t>
      </w:r>
      <w:proofErr w:type="spellStart"/>
      <w:r>
        <w:t>ungescheiden</w:t>
      </w:r>
      <w:proofErr w:type="spellEnd"/>
      <w:r>
        <w:t xml:space="preserve"> bleib</w:t>
      </w:r>
      <w:r>
        <w:br/>
        <w:t>In Todes Nöten und Schmerzen.</w:t>
      </w:r>
      <w:r>
        <w:br/>
        <w:t xml:space="preserve">Wenn ich gleich </w:t>
      </w:r>
      <w:proofErr w:type="spellStart"/>
      <w:r>
        <w:t>sterb</w:t>
      </w:r>
      <w:proofErr w:type="spellEnd"/>
      <w:r>
        <w:t xml:space="preserve">, so </w:t>
      </w:r>
      <w:proofErr w:type="spellStart"/>
      <w:r>
        <w:t>sterb</w:t>
      </w:r>
      <w:proofErr w:type="spellEnd"/>
      <w:r>
        <w:t xml:space="preserve"> ich dir,</w:t>
      </w:r>
      <w:r>
        <w:br/>
        <w:t xml:space="preserve">Ein </w:t>
      </w:r>
      <w:proofErr w:type="spellStart"/>
      <w:r>
        <w:t>ewigs</w:t>
      </w:r>
      <w:proofErr w:type="spellEnd"/>
      <w:r>
        <w:t xml:space="preserve"> Leben hast du mir</w:t>
      </w:r>
      <w:r>
        <w:br/>
        <w:t xml:space="preserve">Mit deinem Tod erworben. </w:t>
      </w:r>
    </w:p>
    <w:p w14:paraId="776D4016" w14:textId="77777777" w:rsidR="00570587" w:rsidRDefault="00570587" w:rsidP="00570587">
      <w:pPr>
        <w:pStyle w:val="StandardWeb"/>
      </w:pPr>
      <w:r>
        <w:t>4. Weil du vom Tod erstanden bist,</w:t>
      </w:r>
      <w:r>
        <w:br/>
      </w:r>
      <w:proofErr w:type="spellStart"/>
      <w:r>
        <w:t>Werd</w:t>
      </w:r>
      <w:proofErr w:type="spellEnd"/>
      <w:r>
        <w:t xml:space="preserve"> ich im Grab nicht bleiben.</w:t>
      </w:r>
      <w:r>
        <w:br/>
        <w:t>Mein höchster Trost dein Auffahrt ist,</w:t>
      </w:r>
      <w:r>
        <w:br/>
      </w:r>
      <w:proofErr w:type="spellStart"/>
      <w:r>
        <w:t>Todsfurcht</w:t>
      </w:r>
      <w:proofErr w:type="spellEnd"/>
      <w:r>
        <w:t xml:space="preserve"> kann sie vertreiben;</w:t>
      </w:r>
      <w:r>
        <w:br/>
        <w:t>Denn wo du bist, da komm ich hin,</w:t>
      </w:r>
      <w:r>
        <w:br/>
        <w:t>Dass ich stets bei dir leb und bin;</w:t>
      </w:r>
      <w:r>
        <w:br/>
        <w:t xml:space="preserve">Drum fahr ich hin mit Freuden. </w:t>
      </w:r>
    </w:p>
    <w:p w14:paraId="35408693" w14:textId="77777777" w:rsidR="00570587" w:rsidRDefault="00570587" w:rsidP="00570587">
      <w:pPr>
        <w:pStyle w:val="StandardWeb"/>
      </w:pPr>
      <w:r>
        <w:t>Amen.</w:t>
      </w:r>
    </w:p>
    <w:p w14:paraId="0F1D1F12" w14:textId="6B3DBB5F" w:rsidR="00994D50" w:rsidRDefault="00994D50" w:rsidP="00570587">
      <w:pPr>
        <w:pStyle w:val="berschrift1"/>
      </w:pPr>
      <w:r>
        <w:t>Wer bei Gott Schutz und Hilfe sucht</w:t>
      </w:r>
    </w:p>
    <w:p w14:paraId="134B2636" w14:textId="40C44A3A" w:rsidR="00570587" w:rsidRPr="00994D50" w:rsidRDefault="00570587" w:rsidP="00994D50">
      <w:pPr>
        <w:rPr>
          <w:b/>
        </w:rPr>
      </w:pPr>
      <w:r w:rsidRPr="00994D50">
        <w:rPr>
          <w:b/>
        </w:rPr>
        <w:t>Der 91. Psalm</w:t>
      </w:r>
    </w:p>
    <w:p w14:paraId="45059340" w14:textId="77777777" w:rsidR="00570587" w:rsidRDefault="00570587" w:rsidP="00570587">
      <w:pPr>
        <w:pStyle w:val="StandardWeb"/>
      </w:pPr>
      <w:r>
        <w:rPr>
          <w:rStyle w:val="Hervorhebung"/>
        </w:rPr>
        <w:t xml:space="preserve">welchen David gesungen, nachdem ihn Gott erhalten hat in dem großen Sterben, da in den drei Tagen siebenzigtausend Menschen </w:t>
      </w:r>
      <w:proofErr w:type="spellStart"/>
      <w:r>
        <w:rPr>
          <w:rStyle w:val="Hervorhebung"/>
        </w:rPr>
        <w:t>sturben</w:t>
      </w:r>
      <w:proofErr w:type="spellEnd"/>
      <w:r>
        <w:rPr>
          <w:rStyle w:val="Hervorhebung"/>
        </w:rPr>
        <w:t xml:space="preserve"> in Israel. </w:t>
      </w:r>
    </w:p>
    <w:p w14:paraId="01EEC97B" w14:textId="77777777" w:rsidR="00570587" w:rsidRDefault="00570587" w:rsidP="00570587">
      <w:pPr>
        <w:pStyle w:val="StandardWeb"/>
      </w:pPr>
      <w:r>
        <w:rPr>
          <w:rStyle w:val="Hervorhebung"/>
        </w:rPr>
        <w:t xml:space="preserve">Im Ton: Ach Gott vom Himmel </w:t>
      </w:r>
      <w:proofErr w:type="spellStart"/>
      <w:r>
        <w:rPr>
          <w:rStyle w:val="Hervorhebung"/>
        </w:rPr>
        <w:t>rc</w:t>
      </w:r>
      <w:proofErr w:type="spellEnd"/>
      <w:r>
        <w:rPr>
          <w:rStyle w:val="Hervorhebung"/>
        </w:rPr>
        <w:t>.</w:t>
      </w:r>
      <w:r>
        <w:rPr>
          <w:i/>
          <w:iCs/>
        </w:rPr>
        <w:br/>
      </w:r>
      <w:r>
        <w:rPr>
          <w:rStyle w:val="Hervorhebung"/>
        </w:rPr>
        <w:t xml:space="preserve">Oder: Nun freut Euch </w:t>
      </w:r>
      <w:proofErr w:type="spellStart"/>
      <w:r>
        <w:rPr>
          <w:rStyle w:val="Hervorhebung"/>
        </w:rPr>
        <w:t>rc</w:t>
      </w:r>
      <w:proofErr w:type="spellEnd"/>
      <w:r>
        <w:rPr>
          <w:rStyle w:val="Hervorhebung"/>
        </w:rPr>
        <w:t xml:space="preserve">. </w:t>
      </w:r>
    </w:p>
    <w:p w14:paraId="40B4353F" w14:textId="77777777" w:rsidR="00570587" w:rsidRDefault="00570587" w:rsidP="00570587">
      <w:pPr>
        <w:pStyle w:val="StandardWeb"/>
      </w:pPr>
      <w:r>
        <w:t>Wer bei Gott Schutz und Hilfe sucht,</w:t>
      </w:r>
      <w:r>
        <w:br/>
        <w:t>Wenn er sein Rut‘ aussendet,</w:t>
      </w:r>
      <w:r>
        <w:br/>
        <w:t>Und hat zu ihm all sein Zuflucht,</w:t>
      </w:r>
      <w:r>
        <w:br/>
        <w:t xml:space="preserve">Mit </w:t>
      </w:r>
      <w:proofErr w:type="spellStart"/>
      <w:r>
        <w:t>Buß</w:t>
      </w:r>
      <w:proofErr w:type="spellEnd"/>
      <w:r>
        <w:t xml:space="preserve"> sich zu ihm wendet:</w:t>
      </w:r>
      <w:r>
        <w:br/>
        <w:t>Der ruft getrost in seiner Not:</w:t>
      </w:r>
      <w:r>
        <w:br/>
        <w:t>Du bist mein Burg, o Herr mein Gott,</w:t>
      </w:r>
      <w:r>
        <w:br/>
        <w:t xml:space="preserve">Du wirst mich nicht verlassen. </w:t>
      </w:r>
    </w:p>
    <w:p w14:paraId="5C6B8941" w14:textId="7CEE305B" w:rsidR="00570587" w:rsidRDefault="00570587" w:rsidP="00570587">
      <w:pPr>
        <w:pStyle w:val="StandardWeb"/>
      </w:pPr>
      <w:r>
        <w:t xml:space="preserve">2. Du rettest mich </w:t>
      </w:r>
      <w:proofErr w:type="spellStart"/>
      <w:r>
        <w:t>vons</w:t>
      </w:r>
      <w:proofErr w:type="spellEnd"/>
      <w:r>
        <w:t xml:space="preserve"> Jägers Strick,</w:t>
      </w:r>
      <w:r>
        <w:br/>
        <w:t>Kein Pestilenz mir schadet.</w:t>
      </w:r>
      <w:r>
        <w:br/>
        <w:t xml:space="preserve">Unter‘ dein Flügel ich mich </w:t>
      </w:r>
      <w:proofErr w:type="spellStart"/>
      <w:r>
        <w:t>tück</w:t>
      </w:r>
      <w:proofErr w:type="spellEnd"/>
      <w:r>
        <w:t>,</w:t>
      </w:r>
      <w:r>
        <w:br/>
        <w:t>Wenn die Seuch zu mir nahet.</w:t>
      </w:r>
      <w:r>
        <w:br/>
        <w:t>Dein Wahrheit ist mein Schild und Spieß,</w:t>
      </w:r>
      <w:r>
        <w:br/>
        <w:t>Dein Wort macht mich keck und gewiss</w:t>
      </w:r>
      <w:r>
        <w:br/>
        <w:t xml:space="preserve">Drum </w:t>
      </w:r>
      <w:proofErr w:type="spellStart"/>
      <w:r>
        <w:t>laß</w:t>
      </w:r>
      <w:proofErr w:type="spellEnd"/>
      <w:r>
        <w:t xml:space="preserve"> ich mich nicht schrecken. </w:t>
      </w:r>
    </w:p>
    <w:p w14:paraId="247D6B84" w14:textId="77777777" w:rsidR="00570587" w:rsidRDefault="00570587" w:rsidP="00570587">
      <w:pPr>
        <w:pStyle w:val="StandardWeb"/>
      </w:pPr>
      <w:r>
        <w:t xml:space="preserve">3. Kein </w:t>
      </w:r>
      <w:proofErr w:type="spellStart"/>
      <w:r>
        <w:t>Graun</w:t>
      </w:r>
      <w:proofErr w:type="spellEnd"/>
      <w:r>
        <w:t xml:space="preserve"> des Nachts, kein Pfeil am Tag,</w:t>
      </w:r>
      <w:r>
        <w:br/>
        <w:t>Die der Teufel lässt fliegen,</w:t>
      </w:r>
      <w:r>
        <w:br/>
        <w:t>Mir schaden kann, kein Seuch noch Plag</w:t>
      </w:r>
      <w:r>
        <w:br/>
        <w:t>Des Feinds wird mir obsiegen.</w:t>
      </w:r>
      <w:r>
        <w:br/>
        <w:t>Ob viel Tausend auf beider Seit</w:t>
      </w:r>
      <w:r>
        <w:br/>
        <w:t xml:space="preserve">Um mich fallen, nicht mir dran </w:t>
      </w:r>
      <w:proofErr w:type="spellStart"/>
      <w:r>
        <w:t>leit</w:t>
      </w:r>
      <w:proofErr w:type="spellEnd"/>
      <w:r>
        <w:t>,</w:t>
      </w:r>
      <w:r>
        <w:br/>
        <w:t xml:space="preserve">Der Tod kann mich nicht treffen. </w:t>
      </w:r>
    </w:p>
    <w:p w14:paraId="7A9265D1" w14:textId="77777777" w:rsidR="00570587" w:rsidRDefault="00570587" w:rsidP="00570587">
      <w:pPr>
        <w:pStyle w:val="StandardWeb"/>
      </w:pPr>
      <w:r>
        <w:t>4. Mit Lust mein Augen werden sehn,</w:t>
      </w:r>
      <w:r>
        <w:br/>
        <w:t>Wie Gott den Lohn wird geben,</w:t>
      </w:r>
      <w:r>
        <w:br/>
        <w:t>Und vergelten den Gottlosen,</w:t>
      </w:r>
      <w:r>
        <w:br/>
        <w:t xml:space="preserve">Die </w:t>
      </w:r>
      <w:proofErr w:type="spellStart"/>
      <w:r>
        <w:t>seim</w:t>
      </w:r>
      <w:proofErr w:type="spellEnd"/>
      <w:r>
        <w:t xml:space="preserve"> Wort widerstreben.</w:t>
      </w:r>
      <w:r>
        <w:br/>
        <w:t>Mein Haus aber zufrieden bleibt,</w:t>
      </w:r>
      <w:r>
        <w:br/>
        <w:t>Alls Unglück mein Gott davon treibt,</w:t>
      </w:r>
      <w:r>
        <w:br/>
        <w:t xml:space="preserve">Kein Plag dazu mag kommen. </w:t>
      </w:r>
    </w:p>
    <w:p w14:paraId="5D58EBF9" w14:textId="77777777" w:rsidR="00570587" w:rsidRDefault="00570587" w:rsidP="00570587">
      <w:pPr>
        <w:pStyle w:val="StandardWeb"/>
      </w:pPr>
      <w:r>
        <w:t>5. Sein Engeln er befohlen hat:</w:t>
      </w:r>
      <w:r>
        <w:br/>
        <w:t>Tragt ihn auf euren Händen.</w:t>
      </w:r>
      <w:r>
        <w:br/>
        <w:t xml:space="preserve">Wo er auf seinen Wegen </w:t>
      </w:r>
      <w:proofErr w:type="spellStart"/>
      <w:r>
        <w:t>gaht</w:t>
      </w:r>
      <w:proofErr w:type="spellEnd"/>
      <w:r>
        <w:t>,</w:t>
      </w:r>
      <w:r>
        <w:br/>
        <w:t>Das Bös von ihm tat wenden,</w:t>
      </w:r>
      <w:r>
        <w:br/>
        <w:t xml:space="preserve">Damit sein </w:t>
      </w:r>
      <w:proofErr w:type="spellStart"/>
      <w:r>
        <w:t>Füß</w:t>
      </w:r>
      <w:proofErr w:type="spellEnd"/>
      <w:r>
        <w:t xml:space="preserve"> an keinen Stein</w:t>
      </w:r>
      <w:r>
        <w:br/>
        <w:t>Anstoß, mit Treuen ich ihn mein,</w:t>
      </w:r>
      <w:r>
        <w:br/>
        <w:t xml:space="preserve">Lasst ihm nichts Args begegnen. </w:t>
      </w:r>
    </w:p>
    <w:p w14:paraId="3761A2C6" w14:textId="77777777" w:rsidR="00570587" w:rsidRDefault="00570587" w:rsidP="00570587">
      <w:pPr>
        <w:pStyle w:val="StandardWeb"/>
      </w:pPr>
      <w:r>
        <w:t>6. Wenn er auf Schlangen und Drachen steht,</w:t>
      </w:r>
      <w:r>
        <w:br/>
        <w:t xml:space="preserve">Kein Leid ihm </w:t>
      </w:r>
      <w:proofErr w:type="spellStart"/>
      <w:r>
        <w:t>widerfähret</w:t>
      </w:r>
      <w:proofErr w:type="spellEnd"/>
      <w:r>
        <w:t>.</w:t>
      </w:r>
      <w:r>
        <w:br/>
        <w:t>Durch Pestilenz er sicher geht,</w:t>
      </w:r>
      <w:r>
        <w:br/>
        <w:t xml:space="preserve">Und bleibt auch </w:t>
      </w:r>
      <w:proofErr w:type="spellStart"/>
      <w:r>
        <w:t>unversehret</w:t>
      </w:r>
      <w:proofErr w:type="spellEnd"/>
      <w:r>
        <w:t>.</w:t>
      </w:r>
      <w:r>
        <w:br/>
        <w:t>Gleichwie Aaron in seinem Amt,</w:t>
      </w:r>
      <w:r>
        <w:br/>
        <w:t>Wehr ich der Seuch mit meiner Hand,</w:t>
      </w:r>
      <w:r>
        <w:br/>
        <w:t xml:space="preserve">Dass sie zu ihm nicht nahe. </w:t>
      </w:r>
    </w:p>
    <w:p w14:paraId="37AE4E50" w14:textId="77777777" w:rsidR="00570587" w:rsidRDefault="00570587" w:rsidP="00570587">
      <w:pPr>
        <w:pStyle w:val="StandardWeb"/>
      </w:pPr>
      <w:r>
        <w:t>7. Wenn ihn gleich die Plag samt dem Tod</w:t>
      </w:r>
      <w:r>
        <w:br/>
        <w:t xml:space="preserve">Ergreift und </w:t>
      </w:r>
      <w:proofErr w:type="spellStart"/>
      <w:r>
        <w:t>wolln</w:t>
      </w:r>
      <w:proofErr w:type="spellEnd"/>
      <w:r>
        <w:t xml:space="preserve"> ihn fressen,</w:t>
      </w:r>
      <w:r>
        <w:br/>
        <w:t>Im größten Kampf und höchster Not</w:t>
      </w:r>
      <w:r>
        <w:br/>
        <w:t>Kann ich sein nicht vergessen.</w:t>
      </w:r>
      <w:r>
        <w:br/>
        <w:t xml:space="preserve">Wenn er gleich gar darnieder </w:t>
      </w:r>
      <w:proofErr w:type="spellStart"/>
      <w:r>
        <w:t>leit</w:t>
      </w:r>
      <w:proofErr w:type="spellEnd"/>
      <w:r>
        <w:t>,</w:t>
      </w:r>
      <w:r>
        <w:br/>
      </w:r>
      <w:proofErr w:type="spellStart"/>
      <w:r>
        <w:t>Helf</w:t>
      </w:r>
      <w:proofErr w:type="spellEnd"/>
      <w:r>
        <w:t xml:space="preserve"> ich ihm auf zu rechter Zeit,</w:t>
      </w:r>
      <w:r>
        <w:br/>
        <w:t xml:space="preserve">Sobald er mich anrufet. </w:t>
      </w:r>
    </w:p>
    <w:p w14:paraId="34FF185F" w14:textId="77777777" w:rsidR="00570587" w:rsidRDefault="00570587" w:rsidP="00570587">
      <w:pPr>
        <w:pStyle w:val="StandardWeb"/>
      </w:pPr>
      <w:r>
        <w:t xml:space="preserve">8. Wenn all sein Leib für Krankheit </w:t>
      </w:r>
      <w:proofErr w:type="spellStart"/>
      <w:r>
        <w:t>hitzt</w:t>
      </w:r>
      <w:proofErr w:type="spellEnd"/>
      <w:r>
        <w:t>,</w:t>
      </w:r>
      <w:r>
        <w:br/>
        <w:t>Und er jetzt will verschmachten,</w:t>
      </w:r>
      <w:r>
        <w:br/>
        <w:t>In Todeskampf für Ängsten schwitzt,</w:t>
      </w:r>
      <w:r>
        <w:br/>
        <w:t>Sein Heil will ich betrachten.</w:t>
      </w:r>
      <w:r>
        <w:br/>
        <w:t>Ich will sein Kraft und Labsal sein,</w:t>
      </w:r>
      <w:r>
        <w:br/>
        <w:t>Und ihn erquicken in der Pein,</w:t>
      </w:r>
      <w:r>
        <w:br/>
        <w:t xml:space="preserve">Bei ihm bin ich in Nöten. </w:t>
      </w:r>
    </w:p>
    <w:p w14:paraId="3956CF07" w14:textId="77777777" w:rsidR="00570587" w:rsidRDefault="00570587" w:rsidP="00570587">
      <w:pPr>
        <w:pStyle w:val="StandardWeb"/>
      </w:pPr>
      <w:r>
        <w:t>9. Sein Unschuld mach ich offenbar,</w:t>
      </w:r>
      <w:r>
        <w:br/>
        <w:t>Dass man sein Ehr stets preise.</w:t>
      </w:r>
      <w:r>
        <w:br/>
        <w:t xml:space="preserve">Sein Leben </w:t>
      </w:r>
      <w:proofErr w:type="spellStart"/>
      <w:r>
        <w:t>frist</w:t>
      </w:r>
      <w:proofErr w:type="spellEnd"/>
      <w:r>
        <w:t xml:space="preserve"> ich manches Jahr,</w:t>
      </w:r>
      <w:r>
        <w:br/>
        <w:t>Mein Heiland ich ihm weise.</w:t>
      </w:r>
      <w:r>
        <w:br/>
        <w:t>Von hin fährt er mit Fried und Freud;</w:t>
      </w:r>
      <w:r>
        <w:br/>
        <w:t>Ein End hat all sein Dürftigkeit,</w:t>
      </w:r>
      <w:r>
        <w:br/>
        <w:t xml:space="preserve">Sein Seel will ich bewahren. </w:t>
      </w:r>
    </w:p>
    <w:p w14:paraId="09B45FA3" w14:textId="77777777" w:rsidR="00961F47" w:rsidRDefault="00961F47" w:rsidP="00961F47">
      <w:pPr>
        <w:pStyle w:val="berschrift1"/>
      </w:pPr>
      <w:r>
        <w:t>Wer durch den Glauben ist gerecht</w:t>
      </w:r>
    </w:p>
    <w:p w14:paraId="67C5AE67" w14:textId="77777777" w:rsidR="00961F47" w:rsidRPr="00961F47" w:rsidRDefault="00961F47" w:rsidP="00961F47">
      <w:pPr>
        <w:rPr>
          <w:b/>
        </w:rPr>
      </w:pPr>
      <w:r w:rsidRPr="00961F47">
        <w:rPr>
          <w:b/>
        </w:rPr>
        <w:t>Von angefangenem Gehorsam und neuem Leben.</w:t>
      </w:r>
    </w:p>
    <w:p w14:paraId="25C09C7B" w14:textId="77777777" w:rsidR="00961F47" w:rsidRDefault="00961F47" w:rsidP="00961F47">
      <w:pPr>
        <w:pStyle w:val="StandardWeb"/>
      </w:pPr>
      <w:r>
        <w:rPr>
          <w:rStyle w:val="Hervorhebung"/>
        </w:rPr>
        <w:t xml:space="preserve">Aus dem 15. Psalm. </w:t>
      </w:r>
    </w:p>
    <w:p w14:paraId="693FE636" w14:textId="77777777" w:rsidR="00961F47" w:rsidRDefault="00961F47" w:rsidP="00961F47">
      <w:pPr>
        <w:pStyle w:val="StandardWeb"/>
      </w:pPr>
      <w:r>
        <w:t>Wer durch den Glauben ist gerecht,</w:t>
      </w:r>
      <w:r>
        <w:br/>
        <w:t xml:space="preserve">Der </w:t>
      </w:r>
      <w:proofErr w:type="spellStart"/>
      <w:r>
        <w:t>muß</w:t>
      </w:r>
      <w:proofErr w:type="spellEnd"/>
      <w:r>
        <w:t xml:space="preserve"> nicht sein der Sünden Knecht.</w:t>
      </w:r>
      <w:r>
        <w:br/>
        <w:t>Wer wohnen will in Gottes Haus,</w:t>
      </w:r>
      <w:r>
        <w:br/>
      </w:r>
      <w:proofErr w:type="spellStart"/>
      <w:r>
        <w:t>Muß</w:t>
      </w:r>
      <w:proofErr w:type="spellEnd"/>
      <w:r>
        <w:t xml:space="preserve"> die alte Haut ziehen aus. </w:t>
      </w:r>
    </w:p>
    <w:p w14:paraId="536F830D" w14:textId="77777777" w:rsidR="00961F47" w:rsidRDefault="00961F47" w:rsidP="00961F47">
      <w:pPr>
        <w:pStyle w:val="StandardWeb"/>
      </w:pPr>
      <w:r>
        <w:t xml:space="preserve">2. Dem Fleisch </w:t>
      </w:r>
      <w:proofErr w:type="spellStart"/>
      <w:r>
        <w:t>muß</w:t>
      </w:r>
      <w:proofErr w:type="spellEnd"/>
      <w:r>
        <w:t xml:space="preserve"> er sein </w:t>
      </w:r>
      <w:proofErr w:type="spellStart"/>
      <w:r>
        <w:t>Willn</w:t>
      </w:r>
      <w:proofErr w:type="spellEnd"/>
      <w:r>
        <w:t xml:space="preserve"> nicht </w:t>
      </w:r>
      <w:proofErr w:type="spellStart"/>
      <w:r>
        <w:t>lan</w:t>
      </w:r>
      <w:proofErr w:type="spellEnd"/>
      <w:r>
        <w:t>,</w:t>
      </w:r>
      <w:r>
        <w:br/>
        <w:t>Ein neues Leben fangen an.</w:t>
      </w:r>
      <w:r>
        <w:br/>
        <w:t xml:space="preserve">Den alten Adam </w:t>
      </w:r>
      <w:proofErr w:type="spellStart"/>
      <w:r>
        <w:t>muß</w:t>
      </w:r>
      <w:proofErr w:type="spellEnd"/>
      <w:r>
        <w:t xml:space="preserve"> er </w:t>
      </w:r>
      <w:proofErr w:type="spellStart"/>
      <w:r>
        <w:t>tödten</w:t>
      </w:r>
      <w:proofErr w:type="spellEnd"/>
      <w:r>
        <w:t>,</w:t>
      </w:r>
      <w:r>
        <w:br/>
        <w:t xml:space="preserve">Und zum </w:t>
      </w:r>
      <w:proofErr w:type="spellStart"/>
      <w:r>
        <w:t>Ghorsam</w:t>
      </w:r>
      <w:proofErr w:type="spellEnd"/>
      <w:r>
        <w:t xml:space="preserve"> zwingen und </w:t>
      </w:r>
      <w:proofErr w:type="spellStart"/>
      <w:r>
        <w:t>nöthen</w:t>
      </w:r>
      <w:proofErr w:type="spellEnd"/>
      <w:r>
        <w:t xml:space="preserve">. </w:t>
      </w:r>
    </w:p>
    <w:p w14:paraId="780376F7" w14:textId="77777777" w:rsidR="00961F47" w:rsidRDefault="00961F47" w:rsidP="00961F47">
      <w:pPr>
        <w:pStyle w:val="StandardWeb"/>
      </w:pPr>
      <w:r>
        <w:t>3. Sein böse Lust die soll er dämpfen,</w:t>
      </w:r>
      <w:r>
        <w:br/>
        <w:t xml:space="preserve">Und mit dem Geist </w:t>
      </w:r>
      <w:proofErr w:type="spellStart"/>
      <w:r>
        <w:t>darwider</w:t>
      </w:r>
      <w:proofErr w:type="spellEnd"/>
      <w:r>
        <w:t xml:space="preserve"> kämpfen,</w:t>
      </w:r>
      <w:r>
        <w:br/>
        <w:t xml:space="preserve">Damit er </w:t>
      </w:r>
      <w:proofErr w:type="spellStart"/>
      <w:r>
        <w:t>sterb</w:t>
      </w:r>
      <w:proofErr w:type="spellEnd"/>
      <w:r>
        <w:t xml:space="preserve"> der Sünden ab,</w:t>
      </w:r>
      <w:r>
        <w:br/>
        <w:t xml:space="preserve">Und sich zu bessern Willens hab. </w:t>
      </w:r>
    </w:p>
    <w:p w14:paraId="37F7DB7D" w14:textId="77777777" w:rsidR="00961F47" w:rsidRDefault="00961F47" w:rsidP="00961F47">
      <w:pPr>
        <w:pStyle w:val="StandardWeb"/>
      </w:pPr>
      <w:r>
        <w:t>4. Denn wer will sein ein rechter Christ,</w:t>
      </w:r>
      <w:r>
        <w:br/>
        <w:t xml:space="preserve">Der mach seinen Beruf </w:t>
      </w:r>
      <w:proofErr w:type="spellStart"/>
      <w:r>
        <w:t>gewiß</w:t>
      </w:r>
      <w:proofErr w:type="spellEnd"/>
      <w:r>
        <w:br/>
      </w:r>
      <w:proofErr w:type="spellStart"/>
      <w:r>
        <w:t>Laß</w:t>
      </w:r>
      <w:proofErr w:type="spellEnd"/>
      <w:r>
        <w:t xml:space="preserve"> die </w:t>
      </w:r>
      <w:proofErr w:type="spellStart"/>
      <w:r>
        <w:t>Sünd</w:t>
      </w:r>
      <w:proofErr w:type="spellEnd"/>
      <w:r>
        <w:t xml:space="preserve"> in ihm herrschen nicht,</w:t>
      </w:r>
      <w:r>
        <w:br/>
        <w:t xml:space="preserve">Wie er sich in der </w:t>
      </w:r>
      <w:proofErr w:type="spellStart"/>
      <w:r>
        <w:t>Tauf</w:t>
      </w:r>
      <w:proofErr w:type="spellEnd"/>
      <w:r>
        <w:t xml:space="preserve"> </w:t>
      </w:r>
      <w:proofErr w:type="spellStart"/>
      <w:r>
        <w:t>verpflicht</w:t>
      </w:r>
      <w:proofErr w:type="spellEnd"/>
      <w:r>
        <w:t>.</w:t>
      </w:r>
    </w:p>
    <w:p w14:paraId="3AAC2AB2" w14:textId="77777777" w:rsidR="00961F47" w:rsidRDefault="00961F47" w:rsidP="00961F47">
      <w:pPr>
        <w:pStyle w:val="StandardWeb"/>
      </w:pPr>
      <w:r>
        <w:t xml:space="preserve">5. Ein Christ geht </w:t>
      </w:r>
      <w:proofErr w:type="spellStart"/>
      <w:r>
        <w:t>ohn</w:t>
      </w:r>
      <w:proofErr w:type="spellEnd"/>
      <w:r>
        <w:t xml:space="preserve"> Wandel her,</w:t>
      </w:r>
      <w:r>
        <w:br/>
        <w:t xml:space="preserve">Recht zu </w:t>
      </w:r>
      <w:proofErr w:type="spellStart"/>
      <w:r>
        <w:t>thun</w:t>
      </w:r>
      <w:proofErr w:type="spellEnd"/>
      <w:r>
        <w:t xml:space="preserve"> ist ad sein Begehr,</w:t>
      </w:r>
      <w:r>
        <w:br/>
        <w:t xml:space="preserve">Und ob man ihm was Args </w:t>
      </w:r>
      <w:proofErr w:type="spellStart"/>
      <w:r>
        <w:t>zumißt</w:t>
      </w:r>
      <w:proofErr w:type="spellEnd"/>
      <w:r>
        <w:t>,</w:t>
      </w:r>
      <w:r>
        <w:br/>
        <w:t xml:space="preserve">Tausend Zeugen sein </w:t>
      </w:r>
      <w:proofErr w:type="spellStart"/>
      <w:r>
        <w:t>Gwissen</w:t>
      </w:r>
      <w:proofErr w:type="spellEnd"/>
      <w:r>
        <w:t xml:space="preserve"> ist. </w:t>
      </w:r>
    </w:p>
    <w:p w14:paraId="79EEB1CC" w14:textId="77777777" w:rsidR="00961F47" w:rsidRDefault="00961F47" w:rsidP="00961F47">
      <w:pPr>
        <w:pStyle w:val="StandardWeb"/>
      </w:pPr>
      <w:r>
        <w:t>6. Er tröstet sich seiner Unschuld,</w:t>
      </w:r>
      <w:r>
        <w:br/>
        <w:t xml:space="preserve">Bös </w:t>
      </w:r>
      <w:proofErr w:type="spellStart"/>
      <w:r>
        <w:t>überwindt</w:t>
      </w:r>
      <w:proofErr w:type="spellEnd"/>
      <w:r>
        <w:t xml:space="preserve"> er mit Geduld,</w:t>
      </w:r>
      <w:r>
        <w:br/>
        <w:t>Von Herzen er die Wahrheit liebt,</w:t>
      </w:r>
      <w:r>
        <w:br/>
        <w:t xml:space="preserve">Mit Lügen er Niemand betrübt. </w:t>
      </w:r>
    </w:p>
    <w:p w14:paraId="5527D5B8" w14:textId="77777777" w:rsidR="00961F47" w:rsidRDefault="00961F47" w:rsidP="00961F47">
      <w:pPr>
        <w:pStyle w:val="StandardWeb"/>
      </w:pPr>
      <w:r>
        <w:t xml:space="preserve">7. Sein </w:t>
      </w:r>
      <w:proofErr w:type="spellStart"/>
      <w:r>
        <w:t>Zung</w:t>
      </w:r>
      <w:proofErr w:type="spellEnd"/>
      <w:r>
        <w:t xml:space="preserve"> den nächsten nicht verletzt,</w:t>
      </w:r>
      <w:r>
        <w:br/>
        <w:t>Die Leute nicht zusammen hetzt,</w:t>
      </w:r>
      <w:r>
        <w:br/>
        <w:t>Kein Schmähwort geht aus seinem Mund,</w:t>
      </w:r>
      <w:r>
        <w:br/>
        <w:t xml:space="preserve">Was er </w:t>
      </w:r>
      <w:proofErr w:type="spellStart"/>
      <w:r>
        <w:t>redt</w:t>
      </w:r>
      <w:proofErr w:type="spellEnd"/>
      <w:r>
        <w:t xml:space="preserve">, geht von Herzensgrund. </w:t>
      </w:r>
    </w:p>
    <w:p w14:paraId="743EE25C" w14:textId="77777777" w:rsidR="00961F47" w:rsidRDefault="00961F47" w:rsidP="00961F47">
      <w:pPr>
        <w:pStyle w:val="StandardWeb"/>
      </w:pPr>
      <w:r>
        <w:t>8. Der Gottlosen er gar nichts acht,</w:t>
      </w:r>
      <w:r>
        <w:br/>
        <w:t>Kein Bund, noch Freundschaft mit ihn macht,</w:t>
      </w:r>
      <w:r>
        <w:br/>
        <w:t>Sondern ehrt und liebt allezeit</w:t>
      </w:r>
      <w:r>
        <w:br/>
        <w:t xml:space="preserve">Die frommen, </w:t>
      </w:r>
      <w:proofErr w:type="spellStart"/>
      <w:r>
        <w:t>gottfürchtigen</w:t>
      </w:r>
      <w:proofErr w:type="spellEnd"/>
      <w:r>
        <w:t xml:space="preserve"> </w:t>
      </w:r>
      <w:proofErr w:type="spellStart"/>
      <w:r>
        <w:t>Leut</w:t>
      </w:r>
      <w:proofErr w:type="spellEnd"/>
      <w:r>
        <w:t xml:space="preserve">. </w:t>
      </w:r>
    </w:p>
    <w:p w14:paraId="2B7EE08E" w14:textId="77777777" w:rsidR="00961F47" w:rsidRDefault="00961F47" w:rsidP="00961F47">
      <w:pPr>
        <w:pStyle w:val="StandardWeb"/>
      </w:pPr>
      <w:r>
        <w:t>9. Was er zusagt mit seinem Mund,</w:t>
      </w:r>
      <w:r>
        <w:br/>
        <w:t xml:space="preserve">Hält er stets fest zu aller </w:t>
      </w:r>
      <w:proofErr w:type="spellStart"/>
      <w:r>
        <w:t>Stund</w:t>
      </w:r>
      <w:proofErr w:type="spellEnd"/>
      <w:r>
        <w:t>;</w:t>
      </w:r>
      <w:r>
        <w:br/>
        <w:t>Ja, ja und Nein ist sein Bescheid,</w:t>
      </w:r>
      <w:r>
        <w:br/>
        <w:t xml:space="preserve">Als ob er </w:t>
      </w:r>
      <w:proofErr w:type="spellStart"/>
      <w:r>
        <w:t>schwür</w:t>
      </w:r>
      <w:proofErr w:type="spellEnd"/>
      <w:r>
        <w:t xml:space="preserve"> ein </w:t>
      </w:r>
      <w:proofErr w:type="spellStart"/>
      <w:r>
        <w:t>theuren</w:t>
      </w:r>
      <w:proofErr w:type="spellEnd"/>
      <w:r>
        <w:t xml:space="preserve"> Eid. </w:t>
      </w:r>
    </w:p>
    <w:p w14:paraId="3D796840" w14:textId="77777777" w:rsidR="00961F47" w:rsidRDefault="00961F47" w:rsidP="00961F47">
      <w:pPr>
        <w:pStyle w:val="StandardWeb"/>
      </w:pPr>
      <w:r>
        <w:t xml:space="preserve">10. Sein Geld er nicht auf Wucher </w:t>
      </w:r>
      <w:proofErr w:type="spellStart"/>
      <w:r>
        <w:t>giebt</w:t>
      </w:r>
      <w:proofErr w:type="spellEnd"/>
      <w:r>
        <w:t>,</w:t>
      </w:r>
      <w:r>
        <w:br/>
        <w:t>Schnöder Gewinn ihm nicht geliebt.</w:t>
      </w:r>
      <w:r>
        <w:br/>
        <w:t xml:space="preserve">Schlimme </w:t>
      </w:r>
      <w:proofErr w:type="spellStart"/>
      <w:r>
        <w:t>Vortheil</w:t>
      </w:r>
      <w:proofErr w:type="spellEnd"/>
      <w:r>
        <w:t xml:space="preserve"> und schwinde List</w:t>
      </w:r>
      <w:r>
        <w:br/>
        <w:t xml:space="preserve">Fleucht er, dieweil er ist ein Christ. </w:t>
      </w:r>
    </w:p>
    <w:p w14:paraId="75A12FB8" w14:textId="77777777" w:rsidR="00961F47" w:rsidRDefault="00961F47" w:rsidP="00961F47">
      <w:pPr>
        <w:pStyle w:val="StandardWeb"/>
      </w:pPr>
      <w:r>
        <w:t xml:space="preserve">11. Auch braucht er gar kein böse </w:t>
      </w:r>
      <w:proofErr w:type="spellStart"/>
      <w:r>
        <w:t>Ränk</w:t>
      </w:r>
      <w:proofErr w:type="spellEnd"/>
      <w:r>
        <w:t>,</w:t>
      </w:r>
      <w:r>
        <w:br/>
      </w:r>
      <w:proofErr w:type="spellStart"/>
      <w:r>
        <w:t>Läßt</w:t>
      </w:r>
      <w:proofErr w:type="spellEnd"/>
      <w:r>
        <w:t xml:space="preserve"> sich nicht stechen mit Geschenk,</w:t>
      </w:r>
      <w:r>
        <w:br/>
      </w:r>
      <w:proofErr w:type="spellStart"/>
      <w:r>
        <w:t>Daß</w:t>
      </w:r>
      <w:proofErr w:type="spellEnd"/>
      <w:r>
        <w:t xml:space="preserve"> er dem </w:t>
      </w:r>
      <w:proofErr w:type="spellStart"/>
      <w:r>
        <w:t>Unschuldign</w:t>
      </w:r>
      <w:proofErr w:type="spellEnd"/>
      <w:r>
        <w:t xml:space="preserve"> sein </w:t>
      </w:r>
      <w:proofErr w:type="spellStart"/>
      <w:r>
        <w:t>Sach</w:t>
      </w:r>
      <w:proofErr w:type="spellEnd"/>
      <w:r>
        <w:br/>
        <w:t xml:space="preserve">Jemands zu </w:t>
      </w:r>
      <w:proofErr w:type="spellStart"/>
      <w:r>
        <w:t>Gfalln</w:t>
      </w:r>
      <w:proofErr w:type="spellEnd"/>
      <w:r>
        <w:t xml:space="preserve"> zu Wasser mach. </w:t>
      </w:r>
    </w:p>
    <w:p w14:paraId="43B0A931" w14:textId="77777777" w:rsidR="00961F47" w:rsidRDefault="00961F47" w:rsidP="00961F47">
      <w:pPr>
        <w:pStyle w:val="StandardWeb"/>
      </w:pPr>
      <w:r>
        <w:t xml:space="preserve">12. Wer also lebt, handelt und </w:t>
      </w:r>
      <w:proofErr w:type="spellStart"/>
      <w:r>
        <w:t>thut</w:t>
      </w:r>
      <w:proofErr w:type="spellEnd"/>
      <w:r>
        <w:t>,</w:t>
      </w:r>
      <w:r>
        <w:br/>
        <w:t>Und traut allein auf Christus Blut,</w:t>
      </w:r>
      <w:r>
        <w:br/>
        <w:t>Der wird wohl bleiben ohne Leid,</w:t>
      </w:r>
      <w:r>
        <w:br/>
        <w:t>Hier zeitlich, und in Ewigkeit.</w:t>
      </w:r>
    </w:p>
    <w:p w14:paraId="0C172655" w14:textId="77777777" w:rsidR="00961F47" w:rsidRDefault="00961F47" w:rsidP="00961F47">
      <w:pPr>
        <w:pStyle w:val="berschrift1"/>
      </w:pPr>
      <w:r>
        <w:t>Wer hie für Gott will sein gerecht,</w:t>
      </w:r>
    </w:p>
    <w:p w14:paraId="6F264B04" w14:textId="77777777" w:rsidR="00961F47" w:rsidRPr="00961F47" w:rsidRDefault="00961F47" w:rsidP="00961F47">
      <w:pPr>
        <w:rPr>
          <w:b/>
        </w:rPr>
      </w:pPr>
      <w:r w:rsidRPr="00961F47">
        <w:rPr>
          <w:b/>
        </w:rPr>
        <w:t xml:space="preserve">Ein Lied vom wahren Glauben, der allein selig macht und </w:t>
      </w:r>
      <w:proofErr w:type="spellStart"/>
      <w:r w:rsidRPr="00961F47">
        <w:rPr>
          <w:b/>
        </w:rPr>
        <w:t>thätig</w:t>
      </w:r>
      <w:proofErr w:type="spellEnd"/>
      <w:r w:rsidRPr="00961F47">
        <w:rPr>
          <w:b/>
        </w:rPr>
        <w:t xml:space="preserve"> ist durch die Liebe.</w:t>
      </w:r>
    </w:p>
    <w:p w14:paraId="2B18DBDF" w14:textId="77777777" w:rsidR="00961F47" w:rsidRDefault="00961F47" w:rsidP="00961F47">
      <w:pPr>
        <w:pStyle w:val="StandardWeb"/>
      </w:pPr>
      <w:r>
        <w:rPr>
          <w:rStyle w:val="Hervorhebung"/>
        </w:rPr>
        <w:t xml:space="preserve">Wider die Heuchler und Maulchristen </w:t>
      </w:r>
      <w:proofErr w:type="spellStart"/>
      <w:r>
        <w:rPr>
          <w:rStyle w:val="Hervorhebung"/>
        </w:rPr>
        <w:t>rc</w:t>
      </w:r>
      <w:proofErr w:type="spellEnd"/>
      <w:r>
        <w:rPr>
          <w:rStyle w:val="Hervorhebung"/>
        </w:rPr>
        <w:t>. Gemacht im Joachimsthal.</w:t>
      </w:r>
    </w:p>
    <w:p w14:paraId="73B7B547" w14:textId="77777777" w:rsidR="00961F47" w:rsidRPr="00961F47" w:rsidRDefault="00961F47" w:rsidP="00961F47">
      <w:pPr>
        <w:pStyle w:val="StandardWeb"/>
        <w:rPr>
          <w:i/>
        </w:rPr>
      </w:pPr>
      <w:r w:rsidRPr="00961F47">
        <w:rPr>
          <w:i/>
        </w:rPr>
        <w:t>Man mags auch auf die Weise singen:</w:t>
      </w:r>
      <w:r w:rsidRPr="00961F47">
        <w:rPr>
          <w:i/>
        </w:rPr>
        <w:br/>
        <w:t xml:space="preserve">Wo Gott zum Haus nicht gibt </w:t>
      </w:r>
      <w:proofErr w:type="spellStart"/>
      <w:r w:rsidRPr="00961F47">
        <w:rPr>
          <w:i/>
        </w:rPr>
        <w:t>rc</w:t>
      </w:r>
      <w:proofErr w:type="spellEnd"/>
      <w:r w:rsidRPr="00961F47">
        <w:rPr>
          <w:i/>
        </w:rPr>
        <w:t>.</w:t>
      </w:r>
      <w:r w:rsidRPr="00961F47">
        <w:rPr>
          <w:i/>
        </w:rPr>
        <w:br/>
        <w:t xml:space="preserve">Oder: Erhalt uns Herr </w:t>
      </w:r>
      <w:proofErr w:type="spellStart"/>
      <w:r w:rsidRPr="00961F47">
        <w:rPr>
          <w:i/>
        </w:rPr>
        <w:t>rc</w:t>
      </w:r>
      <w:proofErr w:type="spellEnd"/>
      <w:r w:rsidRPr="00961F47">
        <w:rPr>
          <w:i/>
        </w:rPr>
        <w:t xml:space="preserve">. </w:t>
      </w:r>
    </w:p>
    <w:p w14:paraId="69B258A1" w14:textId="77777777" w:rsidR="00961F47" w:rsidRDefault="00961F47" w:rsidP="00961F47">
      <w:pPr>
        <w:pStyle w:val="StandardWeb"/>
      </w:pPr>
      <w:r>
        <w:t>Wer hie für Gott will sein gerecht,</w:t>
      </w:r>
      <w:r>
        <w:br/>
        <w:t>Sein Kind und angenehmer Knecht,</w:t>
      </w:r>
      <w:r>
        <w:br/>
        <w:t>Der trotzt nicht auf sein Frömmigkeit,</w:t>
      </w:r>
      <w:r>
        <w:br/>
        <w:t xml:space="preserve">Noch aufs Gebet Gerechtigkeit. </w:t>
      </w:r>
    </w:p>
    <w:p w14:paraId="79FF11CB" w14:textId="77777777" w:rsidR="00961F47" w:rsidRDefault="00961F47" w:rsidP="00961F47">
      <w:pPr>
        <w:pStyle w:val="StandardWeb"/>
      </w:pPr>
      <w:r>
        <w:t xml:space="preserve">2. Das </w:t>
      </w:r>
      <w:proofErr w:type="spellStart"/>
      <w:r>
        <w:t>Gsetz</w:t>
      </w:r>
      <w:proofErr w:type="spellEnd"/>
      <w:r>
        <w:t xml:space="preserve"> fordert von uns zu viel,</w:t>
      </w:r>
      <w:r>
        <w:br/>
        <w:t xml:space="preserve">Herz, Seel, all </w:t>
      </w:r>
      <w:proofErr w:type="spellStart"/>
      <w:r>
        <w:t>Kräft</w:t>
      </w:r>
      <w:proofErr w:type="spellEnd"/>
      <w:r>
        <w:t xml:space="preserve"> es haben will.</w:t>
      </w:r>
      <w:r>
        <w:br/>
        <w:t>Wer nun lebt unter seinem Joch,</w:t>
      </w:r>
      <w:r>
        <w:br/>
        <w:t xml:space="preserve">Der bleibt ein Heuchler vor und noch. </w:t>
      </w:r>
    </w:p>
    <w:p w14:paraId="495A9BDF" w14:textId="77777777" w:rsidR="00961F47" w:rsidRDefault="00961F47" w:rsidP="00961F47">
      <w:pPr>
        <w:pStyle w:val="StandardWeb"/>
      </w:pPr>
      <w:r>
        <w:t xml:space="preserve">3. Niemand dem </w:t>
      </w:r>
      <w:proofErr w:type="spellStart"/>
      <w:r>
        <w:t>Gsetz</w:t>
      </w:r>
      <w:proofErr w:type="spellEnd"/>
      <w:r>
        <w:t xml:space="preserve"> genug kann </w:t>
      </w:r>
      <w:proofErr w:type="spellStart"/>
      <w:r>
        <w:t>thun</w:t>
      </w:r>
      <w:proofErr w:type="spellEnd"/>
      <w:r>
        <w:t>,</w:t>
      </w:r>
      <w:r>
        <w:br/>
        <w:t>Denn Christ allein, wahr Gottes Sohn.</w:t>
      </w:r>
      <w:r>
        <w:br/>
        <w:t xml:space="preserve">Mit </w:t>
      </w:r>
      <w:proofErr w:type="spellStart"/>
      <w:r>
        <w:t>seim</w:t>
      </w:r>
      <w:proofErr w:type="spellEnd"/>
      <w:r>
        <w:t xml:space="preserve"> Gehorsam und </w:t>
      </w:r>
      <w:proofErr w:type="spellStart"/>
      <w:r>
        <w:t>bittern</w:t>
      </w:r>
      <w:proofErr w:type="spellEnd"/>
      <w:r>
        <w:t xml:space="preserve"> Tod</w:t>
      </w:r>
      <w:r>
        <w:br/>
        <w:t xml:space="preserve">Erfüllt </w:t>
      </w:r>
      <w:proofErr w:type="spellStart"/>
      <w:r>
        <w:t>ers</w:t>
      </w:r>
      <w:proofErr w:type="spellEnd"/>
      <w:r>
        <w:t xml:space="preserve"> </w:t>
      </w:r>
      <w:proofErr w:type="spellStart"/>
      <w:r>
        <w:t>Gsetz</w:t>
      </w:r>
      <w:proofErr w:type="spellEnd"/>
      <w:r>
        <w:t>, versühnet Gott;</w:t>
      </w:r>
    </w:p>
    <w:p w14:paraId="341A8F0E" w14:textId="77777777" w:rsidR="00961F47" w:rsidRDefault="00961F47" w:rsidP="00961F47">
      <w:pPr>
        <w:pStyle w:val="StandardWeb"/>
      </w:pPr>
      <w:r>
        <w:t xml:space="preserve">4. Und erwirbt uns ein </w:t>
      </w:r>
      <w:proofErr w:type="spellStart"/>
      <w:r>
        <w:t>Grechtigkeit</w:t>
      </w:r>
      <w:proofErr w:type="spellEnd"/>
      <w:r>
        <w:t>,</w:t>
      </w:r>
      <w:r>
        <w:br/>
        <w:t>Die steht in Gotts Barmherzigkeit.</w:t>
      </w:r>
      <w:r>
        <w:br/>
      </w:r>
      <w:proofErr w:type="spellStart"/>
      <w:r>
        <w:t>Dieselb</w:t>
      </w:r>
      <w:proofErr w:type="spellEnd"/>
      <w:r>
        <w:t xml:space="preserve"> er uns im Wort </w:t>
      </w:r>
      <w:proofErr w:type="spellStart"/>
      <w:r>
        <w:t>verkündt</w:t>
      </w:r>
      <w:proofErr w:type="spellEnd"/>
      <w:r>
        <w:t>,</w:t>
      </w:r>
      <w:r>
        <w:br/>
        <w:t xml:space="preserve">Die ist Vergebung aller </w:t>
      </w:r>
      <w:proofErr w:type="spellStart"/>
      <w:r>
        <w:t>Sünd</w:t>
      </w:r>
      <w:proofErr w:type="spellEnd"/>
      <w:r>
        <w:t xml:space="preserve">. </w:t>
      </w:r>
    </w:p>
    <w:p w14:paraId="79EEEC24" w14:textId="77777777" w:rsidR="00961F47" w:rsidRDefault="00961F47" w:rsidP="00961F47">
      <w:pPr>
        <w:pStyle w:val="StandardWeb"/>
      </w:pPr>
      <w:r>
        <w:t>5. Den Schatz ergreift der Glaub allein,</w:t>
      </w:r>
      <w:r>
        <w:br/>
        <w:t>Und macht das Herz von Sünden rein,</w:t>
      </w:r>
      <w:r>
        <w:br/>
        <w:t>Traut nur auf Gotts Barmherzigkeit,</w:t>
      </w:r>
      <w:r>
        <w:br/>
        <w:t>In Christo aller Welt erzeigt.</w:t>
      </w:r>
    </w:p>
    <w:p w14:paraId="5DE61C09" w14:textId="77777777" w:rsidR="00961F47" w:rsidRDefault="00961F47" w:rsidP="00961F47">
      <w:pPr>
        <w:pStyle w:val="StandardWeb"/>
      </w:pPr>
      <w:r>
        <w:t>6. Das ist zum Heil der recht Anfang,</w:t>
      </w:r>
      <w:r>
        <w:br/>
        <w:t xml:space="preserve">Wenn </w:t>
      </w:r>
      <w:proofErr w:type="spellStart"/>
      <w:r>
        <w:t>eim</w:t>
      </w:r>
      <w:proofErr w:type="spellEnd"/>
      <w:r>
        <w:t xml:space="preserve"> sein </w:t>
      </w:r>
      <w:proofErr w:type="spellStart"/>
      <w:r>
        <w:t>Sünd</w:t>
      </w:r>
      <w:proofErr w:type="spellEnd"/>
      <w:r>
        <w:t xml:space="preserve"> macht weh und bang,</w:t>
      </w:r>
      <w:r>
        <w:br/>
        <w:t>Und ergreift im Wort Christi Blut,</w:t>
      </w:r>
      <w:r>
        <w:br/>
        <w:t xml:space="preserve">Den </w:t>
      </w:r>
      <w:proofErr w:type="spellStart"/>
      <w:r>
        <w:t>theuern</w:t>
      </w:r>
      <w:proofErr w:type="spellEnd"/>
      <w:r>
        <w:t xml:space="preserve"> Schatz und höchste Gut.</w:t>
      </w:r>
    </w:p>
    <w:p w14:paraId="5FCE61F4" w14:textId="77777777" w:rsidR="00961F47" w:rsidRDefault="00961F47" w:rsidP="00961F47">
      <w:pPr>
        <w:pStyle w:val="StandardWeb"/>
      </w:pPr>
      <w:r>
        <w:t xml:space="preserve">7. Dann macht das Herz der Glaub </w:t>
      </w:r>
      <w:proofErr w:type="spellStart"/>
      <w:r>
        <w:t>gewiß</w:t>
      </w:r>
      <w:proofErr w:type="spellEnd"/>
      <w:r>
        <w:t>,</w:t>
      </w:r>
      <w:r>
        <w:br/>
      </w:r>
      <w:proofErr w:type="spellStart"/>
      <w:r>
        <w:t>Daß</w:t>
      </w:r>
      <w:proofErr w:type="spellEnd"/>
      <w:r>
        <w:t xml:space="preserve"> Gott mit ihm versühnet ist,</w:t>
      </w:r>
      <w:r>
        <w:br/>
        <w:t xml:space="preserve">Und all sein </w:t>
      </w:r>
      <w:proofErr w:type="spellStart"/>
      <w:r>
        <w:t>Sünd</w:t>
      </w:r>
      <w:proofErr w:type="spellEnd"/>
      <w:r>
        <w:t xml:space="preserve"> vergeben sind,</w:t>
      </w:r>
      <w:r>
        <w:br/>
        <w:t xml:space="preserve">Und Gott ihn </w:t>
      </w:r>
      <w:proofErr w:type="spellStart"/>
      <w:r>
        <w:t>aufnehm</w:t>
      </w:r>
      <w:proofErr w:type="spellEnd"/>
      <w:r>
        <w:t xml:space="preserve"> zu </w:t>
      </w:r>
      <w:proofErr w:type="spellStart"/>
      <w:r>
        <w:t>eim</w:t>
      </w:r>
      <w:proofErr w:type="spellEnd"/>
      <w:r>
        <w:t xml:space="preserve"> Kind.</w:t>
      </w:r>
    </w:p>
    <w:p w14:paraId="0B90C1EF" w14:textId="77777777" w:rsidR="00961F47" w:rsidRDefault="00961F47" w:rsidP="00961F47">
      <w:pPr>
        <w:pStyle w:val="StandardWeb"/>
      </w:pPr>
      <w:r>
        <w:t xml:space="preserve">8. Also </w:t>
      </w:r>
      <w:proofErr w:type="spellStart"/>
      <w:r>
        <w:t>wurd</w:t>
      </w:r>
      <w:proofErr w:type="spellEnd"/>
      <w:r>
        <w:t xml:space="preserve"> David nach </w:t>
      </w:r>
      <w:proofErr w:type="spellStart"/>
      <w:r>
        <w:t>seim</w:t>
      </w:r>
      <w:proofErr w:type="spellEnd"/>
      <w:r>
        <w:t xml:space="preserve"> Fall,</w:t>
      </w:r>
      <w:r>
        <w:br/>
        <w:t>Gleichwie die Sünder allzumal,</w:t>
      </w:r>
      <w:r>
        <w:br/>
        <w:t>Selig und ledig aller Schuld</w:t>
      </w:r>
      <w:r>
        <w:br/>
        <w:t xml:space="preserve">Und erlangt Gottes Gnad und Huld. </w:t>
      </w:r>
    </w:p>
    <w:p w14:paraId="4B6C9DB4" w14:textId="77777777" w:rsidR="00961F47" w:rsidRDefault="00961F47" w:rsidP="00961F47">
      <w:pPr>
        <w:pStyle w:val="StandardWeb"/>
      </w:pPr>
      <w:r>
        <w:t xml:space="preserve">9. Wer nun recht glaubt, </w:t>
      </w:r>
      <w:proofErr w:type="spellStart"/>
      <w:r>
        <w:t>daß</w:t>
      </w:r>
      <w:proofErr w:type="spellEnd"/>
      <w:r>
        <w:t xml:space="preserve"> Christus Blut</w:t>
      </w:r>
      <w:r>
        <w:br/>
        <w:t>Ihm hab erworben solches Gut,</w:t>
      </w:r>
      <w:r>
        <w:br/>
        <w:t xml:space="preserve">Und </w:t>
      </w:r>
      <w:proofErr w:type="spellStart"/>
      <w:r>
        <w:t>woll</w:t>
      </w:r>
      <w:proofErr w:type="spellEnd"/>
      <w:r>
        <w:t xml:space="preserve"> ihm auch das ewige Leben</w:t>
      </w:r>
      <w:r>
        <w:br/>
        <w:t>Aus lauter Gnad und Güte geben;</w:t>
      </w:r>
    </w:p>
    <w:p w14:paraId="20EADEDB" w14:textId="77777777" w:rsidR="00961F47" w:rsidRDefault="00961F47" w:rsidP="00961F47">
      <w:pPr>
        <w:pStyle w:val="StandardWeb"/>
      </w:pPr>
      <w:r>
        <w:t xml:space="preserve">10. Sollt der sich </w:t>
      </w:r>
      <w:proofErr w:type="spellStart"/>
      <w:r>
        <w:t>nit</w:t>
      </w:r>
      <w:proofErr w:type="spellEnd"/>
      <w:r>
        <w:t xml:space="preserve"> Christo zu </w:t>
      </w:r>
      <w:proofErr w:type="spellStart"/>
      <w:r>
        <w:t>Ehrn</w:t>
      </w:r>
      <w:proofErr w:type="spellEnd"/>
      <w:r>
        <w:t>,</w:t>
      </w:r>
      <w:r>
        <w:br/>
        <w:t xml:space="preserve">Für </w:t>
      </w:r>
      <w:proofErr w:type="spellStart"/>
      <w:r>
        <w:t>Sünd</w:t>
      </w:r>
      <w:proofErr w:type="spellEnd"/>
      <w:r>
        <w:t xml:space="preserve"> und </w:t>
      </w:r>
      <w:proofErr w:type="spellStart"/>
      <w:r>
        <w:t>Schand</w:t>
      </w:r>
      <w:proofErr w:type="spellEnd"/>
      <w:r>
        <w:t xml:space="preserve"> sträuben und wehen,</w:t>
      </w:r>
      <w:r>
        <w:br/>
        <w:t>Und anfangen ein neues Leben,</w:t>
      </w:r>
      <w:r>
        <w:br/>
        <w:t xml:space="preserve">Sein bösen Lüsten widerstreben? </w:t>
      </w:r>
    </w:p>
    <w:p w14:paraId="6D743094" w14:textId="77777777" w:rsidR="00961F47" w:rsidRDefault="00961F47" w:rsidP="00961F47">
      <w:pPr>
        <w:pStyle w:val="StandardWeb"/>
      </w:pPr>
      <w:r>
        <w:t>11. Wo sich nicht ändert Herz und Muth,</w:t>
      </w:r>
      <w:r>
        <w:br/>
        <w:t xml:space="preserve">Und wer </w:t>
      </w:r>
      <w:proofErr w:type="spellStart"/>
      <w:r>
        <w:t>jetuzt</w:t>
      </w:r>
      <w:proofErr w:type="spellEnd"/>
      <w:r>
        <w:t xml:space="preserve"> wie vor lebt und </w:t>
      </w:r>
      <w:proofErr w:type="spellStart"/>
      <w:r>
        <w:t>thut</w:t>
      </w:r>
      <w:proofErr w:type="spellEnd"/>
      <w:r>
        <w:t>,</w:t>
      </w:r>
      <w:r>
        <w:br/>
        <w:t xml:space="preserve">Wahrlich, </w:t>
      </w:r>
      <w:proofErr w:type="spellStart"/>
      <w:r>
        <w:t>deß</w:t>
      </w:r>
      <w:proofErr w:type="spellEnd"/>
      <w:r>
        <w:t xml:space="preserve"> Glaub ist noch nicht recht,</w:t>
      </w:r>
      <w:r>
        <w:br/>
      </w:r>
      <w:proofErr w:type="spellStart"/>
      <w:r>
        <w:t>Beßre</w:t>
      </w:r>
      <w:proofErr w:type="spellEnd"/>
      <w:r>
        <w:t xml:space="preserve"> </w:t>
      </w:r>
      <w:proofErr w:type="spellStart"/>
      <w:r>
        <w:t>Frücht</w:t>
      </w:r>
      <w:proofErr w:type="spellEnd"/>
      <w:r>
        <w:t xml:space="preserve"> er sonst mit sich brächt.</w:t>
      </w:r>
    </w:p>
    <w:p w14:paraId="1D788060" w14:textId="77777777" w:rsidR="00961F47" w:rsidRDefault="00961F47" w:rsidP="00961F47">
      <w:pPr>
        <w:pStyle w:val="StandardWeb"/>
      </w:pPr>
      <w:r>
        <w:t xml:space="preserve">12. Ein rechter Christ sich </w:t>
      </w:r>
      <w:proofErr w:type="spellStart"/>
      <w:r>
        <w:t>fleißt</w:t>
      </w:r>
      <w:proofErr w:type="spellEnd"/>
      <w:r>
        <w:t xml:space="preserve"> all </w:t>
      </w:r>
      <w:proofErr w:type="spellStart"/>
      <w:r>
        <w:t>Stund</w:t>
      </w:r>
      <w:proofErr w:type="spellEnd"/>
      <w:r>
        <w:t>,</w:t>
      </w:r>
      <w:r>
        <w:br/>
      </w:r>
      <w:proofErr w:type="spellStart"/>
      <w:r>
        <w:t>Daß</w:t>
      </w:r>
      <w:proofErr w:type="spellEnd"/>
      <w:r>
        <w:t xml:space="preserve"> nicht sein </w:t>
      </w:r>
      <w:proofErr w:type="spellStart"/>
      <w:r>
        <w:t>Gwissen</w:t>
      </w:r>
      <w:proofErr w:type="spellEnd"/>
      <w:r>
        <w:t xml:space="preserve"> </w:t>
      </w:r>
      <w:proofErr w:type="spellStart"/>
      <w:r>
        <w:t>werd</w:t>
      </w:r>
      <w:proofErr w:type="spellEnd"/>
      <w:r>
        <w:t xml:space="preserve"> </w:t>
      </w:r>
      <w:proofErr w:type="spellStart"/>
      <w:r>
        <w:t>verwundt</w:t>
      </w:r>
      <w:proofErr w:type="spellEnd"/>
      <w:r>
        <w:t>;</w:t>
      </w:r>
      <w:r>
        <w:br/>
        <w:t xml:space="preserve">Sein </w:t>
      </w:r>
      <w:proofErr w:type="spellStart"/>
      <w:r>
        <w:t>Fürsatz</w:t>
      </w:r>
      <w:proofErr w:type="spellEnd"/>
      <w:r>
        <w:t xml:space="preserve"> ist dahin </w:t>
      </w:r>
      <w:proofErr w:type="spellStart"/>
      <w:r>
        <w:t>gericht</w:t>
      </w:r>
      <w:proofErr w:type="spellEnd"/>
      <w:r>
        <w:t>,</w:t>
      </w:r>
      <w:r>
        <w:br/>
      </w:r>
      <w:proofErr w:type="spellStart"/>
      <w:r>
        <w:t>Daß</w:t>
      </w:r>
      <w:proofErr w:type="spellEnd"/>
      <w:r>
        <w:t xml:space="preserve"> die </w:t>
      </w:r>
      <w:proofErr w:type="spellStart"/>
      <w:r>
        <w:t>Sünd</w:t>
      </w:r>
      <w:proofErr w:type="spellEnd"/>
      <w:r>
        <w:t xml:space="preserve"> in ihm herrsche nicht. </w:t>
      </w:r>
    </w:p>
    <w:p w14:paraId="32E197DA" w14:textId="77777777" w:rsidR="00961F47" w:rsidRDefault="00961F47" w:rsidP="00961F47">
      <w:pPr>
        <w:pStyle w:val="StandardWeb"/>
      </w:pPr>
      <w:r>
        <w:t xml:space="preserve">13. Auf Christum </w:t>
      </w:r>
      <w:proofErr w:type="spellStart"/>
      <w:r>
        <w:t>werdn</w:t>
      </w:r>
      <w:proofErr w:type="spellEnd"/>
      <w:r>
        <w:t xml:space="preserve"> wir drum </w:t>
      </w:r>
      <w:proofErr w:type="spellStart"/>
      <w:r>
        <w:t>getäuft</w:t>
      </w:r>
      <w:proofErr w:type="spellEnd"/>
      <w:r>
        <w:t>,</w:t>
      </w:r>
      <w:r>
        <w:br/>
      </w:r>
      <w:proofErr w:type="spellStart"/>
      <w:r>
        <w:t>Daß</w:t>
      </w:r>
      <w:proofErr w:type="spellEnd"/>
      <w:r>
        <w:t xml:space="preserve"> in uns </w:t>
      </w:r>
      <w:proofErr w:type="spellStart"/>
      <w:r>
        <w:t>werd</w:t>
      </w:r>
      <w:proofErr w:type="spellEnd"/>
      <w:r>
        <w:t xml:space="preserve"> die </w:t>
      </w:r>
      <w:proofErr w:type="spellStart"/>
      <w:r>
        <w:t>Sünd</w:t>
      </w:r>
      <w:proofErr w:type="spellEnd"/>
      <w:r>
        <w:t xml:space="preserve"> ersäuft,</w:t>
      </w:r>
      <w:r>
        <w:br/>
        <w:t>Und alle böse Lust gedämpft.</w:t>
      </w:r>
      <w:r>
        <w:br/>
        <w:t xml:space="preserve">Die widern Geist stets ficht und kämpft. </w:t>
      </w:r>
    </w:p>
    <w:p w14:paraId="138B49C9" w14:textId="77777777" w:rsidR="00961F47" w:rsidRDefault="00961F47" w:rsidP="00961F47">
      <w:pPr>
        <w:pStyle w:val="StandardWeb"/>
      </w:pPr>
      <w:r>
        <w:t xml:space="preserve">14. Christus gibt uns sein </w:t>
      </w:r>
      <w:proofErr w:type="spellStart"/>
      <w:r>
        <w:t>heilgen</w:t>
      </w:r>
      <w:proofErr w:type="spellEnd"/>
      <w:r>
        <w:t xml:space="preserve"> Geist,</w:t>
      </w:r>
      <w:r>
        <w:br/>
        <w:t>Der wirkt in uns, vermahnt und heißt,</w:t>
      </w:r>
      <w:r>
        <w:br/>
        <w:t>Treibt uns zum Besten allezeit,</w:t>
      </w:r>
      <w:r>
        <w:br/>
      </w:r>
      <w:proofErr w:type="spellStart"/>
      <w:r>
        <w:t>Daß</w:t>
      </w:r>
      <w:proofErr w:type="spellEnd"/>
      <w:r>
        <w:t xml:space="preserve"> wir absterben der Bosheit. </w:t>
      </w:r>
    </w:p>
    <w:p w14:paraId="619A5159" w14:textId="77777777" w:rsidR="00961F47" w:rsidRDefault="00961F47" w:rsidP="00961F47">
      <w:pPr>
        <w:pStyle w:val="StandardWeb"/>
      </w:pPr>
      <w:r>
        <w:t>15. Mit Fleiß raunt er in unser Ohr:</w:t>
      </w:r>
      <w:r>
        <w:br/>
        <w:t xml:space="preserve">Du bist ein Christ, leb </w:t>
      </w:r>
      <w:proofErr w:type="spellStart"/>
      <w:r>
        <w:t>nit</w:t>
      </w:r>
      <w:proofErr w:type="spellEnd"/>
      <w:r>
        <w:t xml:space="preserve"> wie vor,</w:t>
      </w:r>
      <w:r>
        <w:br/>
      </w:r>
      <w:proofErr w:type="spellStart"/>
      <w:r>
        <w:t>Deim</w:t>
      </w:r>
      <w:proofErr w:type="spellEnd"/>
      <w:r>
        <w:t xml:space="preserve"> Fleisch und Lüsten widerstreb,</w:t>
      </w:r>
      <w:r>
        <w:br/>
        <w:t xml:space="preserve">Christo, beim Herrn, gleichförmig leb. </w:t>
      </w:r>
    </w:p>
    <w:p w14:paraId="782FBF69" w14:textId="77777777" w:rsidR="00961F47" w:rsidRDefault="00961F47" w:rsidP="00961F47">
      <w:pPr>
        <w:pStyle w:val="StandardWeb"/>
      </w:pPr>
      <w:r>
        <w:t>16. Sonst schwebt dein Glaub nur bloß im Maul,</w:t>
      </w:r>
      <w:r>
        <w:br/>
        <w:t>Wo du zur Lieb bist träg und faul,</w:t>
      </w:r>
      <w:r>
        <w:br/>
        <w:t>Und wird bei Gott nicht gelten viel,</w:t>
      </w:r>
      <w:r>
        <w:br/>
        <w:t xml:space="preserve">Herz, Mund und </w:t>
      </w:r>
      <w:proofErr w:type="spellStart"/>
      <w:r>
        <w:t>Händ</w:t>
      </w:r>
      <w:proofErr w:type="spellEnd"/>
      <w:r>
        <w:t xml:space="preserve"> er haben will.</w:t>
      </w:r>
    </w:p>
    <w:p w14:paraId="5ACF178E" w14:textId="77777777" w:rsidR="00961F47" w:rsidRDefault="00961F47" w:rsidP="00961F47">
      <w:pPr>
        <w:pStyle w:val="StandardWeb"/>
      </w:pPr>
      <w:r>
        <w:t>17. Christus zu den Maulchristen spricht:</w:t>
      </w:r>
      <w:r>
        <w:br/>
        <w:t>Hebt euch von mir, ich kenn euch nicht,</w:t>
      </w:r>
      <w:r>
        <w:br/>
        <w:t xml:space="preserve">Denn </w:t>
      </w:r>
      <w:proofErr w:type="spellStart"/>
      <w:r>
        <w:t>Gleißnersart</w:t>
      </w:r>
      <w:proofErr w:type="spellEnd"/>
      <w:r>
        <w:t xml:space="preserve"> bin ich sehr feind,</w:t>
      </w:r>
      <w:r>
        <w:br/>
        <w:t xml:space="preserve">Mir lieben, die recht Christen </w:t>
      </w:r>
      <w:proofErr w:type="spellStart"/>
      <w:r>
        <w:t>seind</w:t>
      </w:r>
      <w:proofErr w:type="spellEnd"/>
      <w:r>
        <w:t xml:space="preserve">. </w:t>
      </w:r>
    </w:p>
    <w:p w14:paraId="55C77887" w14:textId="77777777" w:rsidR="00961F47" w:rsidRDefault="00961F47" w:rsidP="00961F47">
      <w:pPr>
        <w:pStyle w:val="StandardWeb"/>
      </w:pPr>
      <w:r>
        <w:t>18. Das ist das rechte Hochzeitkleid,</w:t>
      </w:r>
      <w:r>
        <w:br/>
        <w:t xml:space="preserve">Wer Christo </w:t>
      </w:r>
      <w:proofErr w:type="spellStart"/>
      <w:r>
        <w:t>gläubt</w:t>
      </w:r>
      <w:proofErr w:type="spellEnd"/>
      <w:r>
        <w:t xml:space="preserve"> mit dem Bescheid,</w:t>
      </w:r>
      <w:r>
        <w:br/>
      </w:r>
      <w:proofErr w:type="spellStart"/>
      <w:r>
        <w:t>Daß</w:t>
      </w:r>
      <w:proofErr w:type="spellEnd"/>
      <w:r>
        <w:t xml:space="preserve"> er auf ihn all Zuversicht</w:t>
      </w:r>
      <w:r>
        <w:br/>
        <w:t xml:space="preserve">Setzt, und sein Leben nach ihm </w:t>
      </w:r>
      <w:proofErr w:type="spellStart"/>
      <w:r>
        <w:t>richt</w:t>
      </w:r>
      <w:proofErr w:type="spellEnd"/>
      <w:r>
        <w:t xml:space="preserve">. </w:t>
      </w:r>
    </w:p>
    <w:p w14:paraId="6067B9FE" w14:textId="77777777" w:rsidR="00961F47" w:rsidRDefault="00961F47" w:rsidP="00961F47">
      <w:pPr>
        <w:pStyle w:val="StandardWeb"/>
      </w:pPr>
      <w:r>
        <w:t>19. Drum sich betrüg selbst Keiner nicht,</w:t>
      </w:r>
      <w:r>
        <w:br/>
        <w:t>Wenn Christ wird kommen zu Gericht,</w:t>
      </w:r>
      <w:r>
        <w:br/>
        <w:t>Wird er vergelten Jedermann,</w:t>
      </w:r>
      <w:r>
        <w:br/>
        <w:t xml:space="preserve">Was er Guts oder Bös </w:t>
      </w:r>
      <w:proofErr w:type="spellStart"/>
      <w:r>
        <w:t>gethan</w:t>
      </w:r>
      <w:proofErr w:type="spellEnd"/>
      <w:r>
        <w:t xml:space="preserve">. </w:t>
      </w:r>
    </w:p>
    <w:p w14:paraId="06573525" w14:textId="77777777" w:rsidR="00961F47" w:rsidRDefault="00961F47" w:rsidP="00961F47">
      <w:pPr>
        <w:pStyle w:val="StandardWeb"/>
      </w:pPr>
      <w:r>
        <w:t>Amen.</w:t>
      </w:r>
    </w:p>
    <w:p w14:paraId="565902E3" w14:textId="77777777" w:rsidR="00994D50" w:rsidRDefault="00994D50" w:rsidP="00994D50">
      <w:pPr>
        <w:pStyle w:val="berschrift1"/>
      </w:pPr>
      <w:r>
        <w:t>Wer schnurrt und purrt allzeit im Haus</w:t>
      </w:r>
    </w:p>
    <w:p w14:paraId="2FD0A498" w14:textId="77777777" w:rsidR="00994D50" w:rsidRPr="00994D50" w:rsidRDefault="00994D50" w:rsidP="00994D50">
      <w:pPr>
        <w:rPr>
          <w:b/>
        </w:rPr>
      </w:pPr>
      <w:r w:rsidRPr="00994D50">
        <w:rPr>
          <w:b/>
        </w:rPr>
        <w:t xml:space="preserve">Ein Bergreihen von Bescheidenheit und </w:t>
      </w:r>
      <w:proofErr w:type="spellStart"/>
      <w:r w:rsidRPr="00994D50">
        <w:rPr>
          <w:b/>
        </w:rPr>
        <w:t>Sanftmuth</w:t>
      </w:r>
      <w:proofErr w:type="spellEnd"/>
      <w:r w:rsidRPr="00994D50">
        <w:rPr>
          <w:b/>
        </w:rPr>
        <w:t>.</w:t>
      </w:r>
    </w:p>
    <w:p w14:paraId="724724CC" w14:textId="77777777" w:rsidR="00994D50" w:rsidRDefault="00994D50" w:rsidP="00994D50">
      <w:pPr>
        <w:pStyle w:val="StandardWeb"/>
      </w:pPr>
      <w:r>
        <w:t>Wer schnurrt und purrt allzeit im Haus,</w:t>
      </w:r>
      <w:r>
        <w:br/>
        <w:t xml:space="preserve">Der </w:t>
      </w:r>
      <w:proofErr w:type="spellStart"/>
      <w:r>
        <w:t>richt</w:t>
      </w:r>
      <w:proofErr w:type="spellEnd"/>
      <w:r>
        <w:t xml:space="preserve"> damit sehr wenig aus.</w:t>
      </w:r>
      <w:r>
        <w:br/>
        <w:t>Ein freundlich Wort mehr Frommen schafft,</w:t>
      </w:r>
      <w:r>
        <w:br/>
        <w:t xml:space="preserve">Weib, Kind und </w:t>
      </w:r>
      <w:proofErr w:type="spellStart"/>
      <w:r>
        <w:t>Gsind</w:t>
      </w:r>
      <w:proofErr w:type="spellEnd"/>
      <w:r>
        <w:t xml:space="preserve"> es williger macht. </w:t>
      </w:r>
    </w:p>
    <w:p w14:paraId="2E5B8E30" w14:textId="77777777" w:rsidR="00994D50" w:rsidRDefault="00994D50" w:rsidP="00994D50">
      <w:pPr>
        <w:pStyle w:val="StandardWeb"/>
      </w:pPr>
      <w:r>
        <w:t>2. Im Regiment gehts auch so zu:</w:t>
      </w:r>
      <w:r>
        <w:br/>
        <w:t>Wer sanft regiert, pflanzt Fried und Ruh.</w:t>
      </w:r>
      <w:r>
        <w:br/>
        <w:t xml:space="preserve">Der allzeit schnarcht und fährt mit </w:t>
      </w:r>
      <w:proofErr w:type="spellStart"/>
      <w:r>
        <w:t>Gwalt</w:t>
      </w:r>
      <w:proofErr w:type="spellEnd"/>
      <w:r>
        <w:t>,</w:t>
      </w:r>
      <w:r>
        <w:br/>
      </w:r>
      <w:proofErr w:type="spellStart"/>
      <w:r>
        <w:t>Derselb</w:t>
      </w:r>
      <w:proofErr w:type="spellEnd"/>
      <w:r>
        <w:t xml:space="preserve"> hat ausregieret bald. </w:t>
      </w:r>
    </w:p>
    <w:p w14:paraId="096A8675" w14:textId="77777777" w:rsidR="00994D50" w:rsidRDefault="00994D50" w:rsidP="00994D50">
      <w:pPr>
        <w:pStyle w:val="StandardWeb"/>
      </w:pPr>
      <w:r>
        <w:t>3. Ein Lehrer, der stets scharrt und pocht,</w:t>
      </w:r>
      <w:r>
        <w:br/>
        <w:t>Der schafft beim Volk sehr wenig Frucht.</w:t>
      </w:r>
      <w:r>
        <w:br/>
        <w:t>Braucht er kein Glimpf und sanften Muth,</w:t>
      </w:r>
      <w:r>
        <w:br/>
        <w:t xml:space="preserve">Der Kirchen er viel Schaden </w:t>
      </w:r>
      <w:proofErr w:type="spellStart"/>
      <w:r>
        <w:t>thut</w:t>
      </w:r>
      <w:proofErr w:type="spellEnd"/>
      <w:r>
        <w:t xml:space="preserve">. </w:t>
      </w:r>
    </w:p>
    <w:p w14:paraId="56B4E0C3" w14:textId="77777777" w:rsidR="00994D50" w:rsidRDefault="00994D50" w:rsidP="00994D50">
      <w:pPr>
        <w:pStyle w:val="StandardWeb"/>
      </w:pPr>
      <w:r>
        <w:t xml:space="preserve">4. </w:t>
      </w:r>
      <w:proofErr w:type="spellStart"/>
      <w:r>
        <w:t>Sanftmuth</w:t>
      </w:r>
      <w:proofErr w:type="spellEnd"/>
      <w:r>
        <w:t xml:space="preserve"> ein schöne Tugend ist,</w:t>
      </w:r>
      <w:r>
        <w:br/>
        <w:t xml:space="preserve">Der sich </w:t>
      </w:r>
      <w:proofErr w:type="spellStart"/>
      <w:r>
        <w:t>selbs</w:t>
      </w:r>
      <w:proofErr w:type="spellEnd"/>
      <w:r>
        <w:t xml:space="preserve"> rühmt der Herre Christ;</w:t>
      </w:r>
      <w:r>
        <w:br/>
      </w:r>
      <w:proofErr w:type="spellStart"/>
      <w:r>
        <w:t>Sanftmuth</w:t>
      </w:r>
      <w:proofErr w:type="spellEnd"/>
      <w:r>
        <w:t xml:space="preserve"> von ihm der lernen soll,</w:t>
      </w:r>
      <w:r>
        <w:br/>
        <w:t xml:space="preserve">Wer will </w:t>
      </w:r>
      <w:proofErr w:type="spellStart"/>
      <w:r>
        <w:t>regiern</w:t>
      </w:r>
      <w:proofErr w:type="spellEnd"/>
      <w:r>
        <w:t xml:space="preserve"> und lehren wohl. </w:t>
      </w:r>
    </w:p>
    <w:p w14:paraId="741F83C2" w14:textId="77777777" w:rsidR="00994D50" w:rsidRDefault="00994D50" w:rsidP="00994D50">
      <w:pPr>
        <w:pStyle w:val="StandardWeb"/>
      </w:pPr>
      <w:r>
        <w:t>5. Sein besser Würz ist, denn das Salz,</w:t>
      </w:r>
      <w:r>
        <w:br/>
        <w:t>Doch braucht man Honig, Zucker und Schmalz,</w:t>
      </w:r>
      <w:r>
        <w:br/>
        <w:t>Wenn man ein Speis soll machen gut,</w:t>
      </w:r>
      <w:r>
        <w:br/>
        <w:t xml:space="preserve">Übrig Salz Alles verderben </w:t>
      </w:r>
      <w:proofErr w:type="spellStart"/>
      <w:r>
        <w:t>thut</w:t>
      </w:r>
      <w:proofErr w:type="spellEnd"/>
      <w:r>
        <w:t xml:space="preserve">. </w:t>
      </w:r>
    </w:p>
    <w:p w14:paraId="780EB165" w14:textId="77777777" w:rsidR="00994D50" w:rsidRDefault="00994D50" w:rsidP="00994D50">
      <w:pPr>
        <w:pStyle w:val="StandardWeb"/>
      </w:pPr>
      <w:r>
        <w:t xml:space="preserve">6. Wer </w:t>
      </w:r>
      <w:proofErr w:type="spellStart"/>
      <w:r>
        <w:t>allzuscharf</w:t>
      </w:r>
      <w:proofErr w:type="spellEnd"/>
      <w:r>
        <w:t xml:space="preserve"> ein Waffen schleift,</w:t>
      </w:r>
      <w:r>
        <w:br/>
        <w:t>Der lähmt sich selbst, so er drein greift.</w:t>
      </w:r>
      <w:r>
        <w:br/>
        <w:t>Denn gar zu scharf macht Scharten viel,</w:t>
      </w:r>
      <w:r>
        <w:br/>
        <w:t xml:space="preserve">Auch bricht, was </w:t>
      </w:r>
      <w:proofErr w:type="spellStart"/>
      <w:r>
        <w:t>Gwalt</w:t>
      </w:r>
      <w:proofErr w:type="spellEnd"/>
      <w:r>
        <w:t xml:space="preserve"> schnell biegen will. </w:t>
      </w:r>
    </w:p>
    <w:p w14:paraId="66B85CB6" w14:textId="77777777" w:rsidR="00994D50" w:rsidRDefault="00994D50" w:rsidP="00994D50">
      <w:pPr>
        <w:pStyle w:val="StandardWeb"/>
      </w:pPr>
      <w:r>
        <w:t>7. Ein Maaß zu allen Ding ist gut.</w:t>
      </w:r>
      <w:r>
        <w:br/>
        <w:t xml:space="preserve">Wohl dem, </w:t>
      </w:r>
      <w:proofErr w:type="spellStart"/>
      <w:r>
        <w:t>ders</w:t>
      </w:r>
      <w:proofErr w:type="spellEnd"/>
      <w:r>
        <w:t xml:space="preserve"> Mittel treffen </w:t>
      </w:r>
      <w:proofErr w:type="spellStart"/>
      <w:r>
        <w:t>thut</w:t>
      </w:r>
      <w:proofErr w:type="spellEnd"/>
      <w:r>
        <w:t>;</w:t>
      </w:r>
      <w:r>
        <w:br/>
        <w:t>Man sagt, zu viel sei ungesund,</w:t>
      </w:r>
      <w:r>
        <w:br/>
      </w:r>
      <w:proofErr w:type="spellStart"/>
      <w:r>
        <w:t>Wers</w:t>
      </w:r>
      <w:proofErr w:type="spellEnd"/>
      <w:r>
        <w:t xml:space="preserve"> Maß hält, der ist ein Ausbund. </w:t>
      </w:r>
    </w:p>
    <w:p w14:paraId="49C9970C" w14:textId="77777777" w:rsidR="00994D50" w:rsidRDefault="00994D50" w:rsidP="00994D50">
      <w:pPr>
        <w:pStyle w:val="StandardWeb"/>
      </w:pPr>
      <w:r>
        <w:t>8. Strafen hat auch sein Maaß und Ziel,</w:t>
      </w:r>
      <w:r>
        <w:br/>
        <w:t>Wer allzeit poltern und schelten will,</w:t>
      </w:r>
      <w:r>
        <w:br/>
        <w:t xml:space="preserve">Und allen </w:t>
      </w:r>
      <w:proofErr w:type="spellStart"/>
      <w:r>
        <w:t>Unflath</w:t>
      </w:r>
      <w:proofErr w:type="spellEnd"/>
      <w:r>
        <w:t xml:space="preserve"> regt und rührt,</w:t>
      </w:r>
      <w:r>
        <w:br/>
        <w:t xml:space="preserve">Mit Schaden der lehrt und regiert. </w:t>
      </w:r>
    </w:p>
    <w:p w14:paraId="55B47489" w14:textId="77777777" w:rsidR="00994D50" w:rsidRDefault="00994D50" w:rsidP="00994D50">
      <w:pPr>
        <w:pStyle w:val="StandardWeb"/>
      </w:pPr>
      <w:r>
        <w:t>9. Der oben aus und nirgend an,</w:t>
      </w:r>
      <w:r>
        <w:br/>
        <w:t xml:space="preserve">Verfügt gar manchen </w:t>
      </w:r>
      <w:proofErr w:type="spellStart"/>
      <w:r>
        <w:t>theuren</w:t>
      </w:r>
      <w:proofErr w:type="spellEnd"/>
      <w:r>
        <w:t xml:space="preserve"> Mann;</w:t>
      </w:r>
      <w:r>
        <w:br/>
        <w:t xml:space="preserve">Fahr schön, </w:t>
      </w:r>
      <w:proofErr w:type="spellStart"/>
      <w:r>
        <w:t>thu</w:t>
      </w:r>
      <w:proofErr w:type="spellEnd"/>
      <w:r>
        <w:t xml:space="preserve"> </w:t>
      </w:r>
      <w:proofErr w:type="spellStart"/>
      <w:r>
        <w:t>gmach</w:t>
      </w:r>
      <w:proofErr w:type="spellEnd"/>
      <w:r>
        <w:t xml:space="preserve"> und säuberlich,</w:t>
      </w:r>
      <w:r>
        <w:br/>
        <w:t xml:space="preserve">So schaffst du Nutz bei männiglich. </w:t>
      </w:r>
    </w:p>
    <w:p w14:paraId="06E7890F" w14:textId="77777777" w:rsidR="00994D50" w:rsidRDefault="00994D50" w:rsidP="00994D50">
      <w:pPr>
        <w:pStyle w:val="StandardWeb"/>
      </w:pPr>
      <w:r>
        <w:t xml:space="preserve">10. Wer nicht </w:t>
      </w:r>
      <w:proofErr w:type="spellStart"/>
      <w:r>
        <w:t>bisweil</w:t>
      </w:r>
      <w:proofErr w:type="spellEnd"/>
      <w:r>
        <w:t xml:space="preserve"> durch d‘ Finger sieht,</w:t>
      </w:r>
      <w:r>
        <w:br/>
        <w:t>Hört und hört nicht Alls, was geschieht,</w:t>
      </w:r>
      <w:r>
        <w:br/>
      </w:r>
      <w:proofErr w:type="spellStart"/>
      <w:r>
        <w:t>Derselb</w:t>
      </w:r>
      <w:proofErr w:type="spellEnd"/>
      <w:r>
        <w:t xml:space="preserve"> oft Übel ärger macht,</w:t>
      </w:r>
      <w:r>
        <w:br/>
      </w:r>
      <w:proofErr w:type="spellStart"/>
      <w:r>
        <w:t>Gmein</w:t>
      </w:r>
      <w:proofErr w:type="spellEnd"/>
      <w:r>
        <w:t xml:space="preserve">, Fried und Nutz nicht wohl </w:t>
      </w:r>
      <w:proofErr w:type="spellStart"/>
      <w:r>
        <w:t>betracht</w:t>
      </w:r>
      <w:proofErr w:type="spellEnd"/>
      <w:r>
        <w:t>.</w:t>
      </w:r>
    </w:p>
    <w:p w14:paraId="7B81BD64" w14:textId="77777777" w:rsidR="00994D50" w:rsidRDefault="00994D50" w:rsidP="00994D50">
      <w:pPr>
        <w:pStyle w:val="StandardWeb"/>
      </w:pPr>
      <w:r>
        <w:t xml:space="preserve">11. Wer </w:t>
      </w:r>
      <w:proofErr w:type="spellStart"/>
      <w:r>
        <w:t>schlechts</w:t>
      </w:r>
      <w:proofErr w:type="spellEnd"/>
      <w:r>
        <w:t xml:space="preserve"> will mit dem Kopf hindurch,</w:t>
      </w:r>
      <w:r>
        <w:br/>
        <w:t xml:space="preserve">Der gibt sich in groß </w:t>
      </w:r>
      <w:proofErr w:type="spellStart"/>
      <w:r>
        <w:t>Gfahr</w:t>
      </w:r>
      <w:proofErr w:type="spellEnd"/>
      <w:r>
        <w:t xml:space="preserve"> und Sorg,</w:t>
      </w:r>
      <w:r>
        <w:br/>
      </w:r>
      <w:proofErr w:type="spellStart"/>
      <w:r>
        <w:t>Daß</w:t>
      </w:r>
      <w:proofErr w:type="spellEnd"/>
      <w:r>
        <w:t xml:space="preserve"> er sich nicht selber renn ab,</w:t>
      </w:r>
      <w:r>
        <w:br/>
        <w:t>Und darnach Spott zum Schaden hab.</w:t>
      </w:r>
    </w:p>
    <w:p w14:paraId="3B4BA754" w14:textId="77777777" w:rsidR="00994D50" w:rsidRDefault="00994D50" w:rsidP="00994D50">
      <w:pPr>
        <w:pStyle w:val="StandardWeb"/>
      </w:pPr>
      <w:r>
        <w:t>12. Wer Alls zu Pölzen</w:t>
      </w:r>
      <w:r>
        <w:rPr>
          <w:rStyle w:val="Funotenzeichen"/>
        </w:rPr>
        <w:footnoteReference w:id="22"/>
      </w:r>
      <w:r>
        <w:t xml:space="preserve"> drehen will,</w:t>
      </w:r>
      <w:r>
        <w:br/>
        <w:t>Drei Kegel treffen alle Spiel,</w:t>
      </w:r>
      <w:r>
        <w:br/>
        <w:t xml:space="preserve">Dem fehlts oft um ein </w:t>
      </w:r>
      <w:proofErr w:type="spellStart"/>
      <w:r>
        <w:t>Baurenschuh</w:t>
      </w:r>
      <w:proofErr w:type="spellEnd"/>
      <w:r>
        <w:t>,</w:t>
      </w:r>
      <w:r>
        <w:br/>
        <w:t xml:space="preserve">Ein Narr ists, der will sein zu klug. </w:t>
      </w:r>
    </w:p>
    <w:p w14:paraId="605F210C" w14:textId="77777777" w:rsidR="00994D50" w:rsidRDefault="00994D50" w:rsidP="00994D50">
      <w:pPr>
        <w:pStyle w:val="StandardWeb"/>
      </w:pPr>
      <w:r>
        <w:t>13. O wie selig ist diese Stadt,</w:t>
      </w:r>
      <w:r>
        <w:br/>
        <w:t>Die Lehrer und Regenten hat,</w:t>
      </w:r>
      <w:r>
        <w:br/>
        <w:t>Die Glimpf und Ernst bequemer Zeit</w:t>
      </w:r>
      <w:r>
        <w:br/>
        <w:t xml:space="preserve">Brauchen mit aller </w:t>
      </w:r>
      <w:proofErr w:type="spellStart"/>
      <w:r>
        <w:t>Bscheidenheit</w:t>
      </w:r>
      <w:proofErr w:type="spellEnd"/>
      <w:r>
        <w:t xml:space="preserve">. </w:t>
      </w:r>
    </w:p>
    <w:p w14:paraId="3C83B9E7" w14:textId="77777777" w:rsidR="00994D50" w:rsidRDefault="00994D50" w:rsidP="00994D50">
      <w:pPr>
        <w:pStyle w:val="StandardWeb"/>
      </w:pPr>
      <w:r>
        <w:t xml:space="preserve">14. Wer sich </w:t>
      </w:r>
      <w:proofErr w:type="spellStart"/>
      <w:r>
        <w:t>selbs</w:t>
      </w:r>
      <w:proofErr w:type="spellEnd"/>
      <w:r>
        <w:t xml:space="preserve"> lehret und regiert,</w:t>
      </w:r>
      <w:r>
        <w:br/>
        <w:t>Ein Ehrenkranz der billig führt,</w:t>
      </w:r>
      <w:r>
        <w:br/>
        <w:t xml:space="preserve">Wer aber ist nur ein </w:t>
      </w:r>
      <w:proofErr w:type="spellStart"/>
      <w:r>
        <w:t>Webstein</w:t>
      </w:r>
      <w:proofErr w:type="spellEnd"/>
      <w:r>
        <w:t>,</w:t>
      </w:r>
      <w:r>
        <w:br/>
        <w:t xml:space="preserve">Des Ruhm und Preis ist </w:t>
      </w:r>
      <w:proofErr w:type="spellStart"/>
      <w:r>
        <w:t>gring</w:t>
      </w:r>
      <w:proofErr w:type="spellEnd"/>
      <w:r>
        <w:t xml:space="preserve"> und klein.</w:t>
      </w:r>
    </w:p>
    <w:p w14:paraId="2E998AAB" w14:textId="77777777" w:rsidR="00961F47" w:rsidRDefault="00961F47" w:rsidP="00961F47">
      <w:pPr>
        <w:pStyle w:val="berschrift1"/>
      </w:pPr>
      <w:r>
        <w:t xml:space="preserve">Wer steht, der schau, </w:t>
      </w:r>
      <w:proofErr w:type="spellStart"/>
      <w:r>
        <w:t>daß</w:t>
      </w:r>
      <w:proofErr w:type="spellEnd"/>
      <w:r>
        <w:t xml:space="preserve"> er nicht fall</w:t>
      </w:r>
    </w:p>
    <w:p w14:paraId="53699763" w14:textId="77777777" w:rsidR="00961F47" w:rsidRPr="00994D50" w:rsidRDefault="00961F47" w:rsidP="00961F47">
      <w:pPr>
        <w:rPr>
          <w:b/>
        </w:rPr>
      </w:pPr>
      <w:r w:rsidRPr="00994D50">
        <w:rPr>
          <w:b/>
        </w:rPr>
        <w:t>Ein geistliches Lied wider die Sicherheit und von des Teufels List und Geschwindigkeit.</w:t>
      </w:r>
    </w:p>
    <w:p w14:paraId="14E1A5EE" w14:textId="77777777" w:rsidR="00961F47" w:rsidRDefault="00961F47" w:rsidP="00961F47">
      <w:pPr>
        <w:pStyle w:val="StandardWeb"/>
      </w:pPr>
      <w:r>
        <w:rPr>
          <w:rStyle w:val="Hervorhebung"/>
        </w:rPr>
        <w:t>Man kann es auch singen im Ton:</w:t>
      </w:r>
      <w:r>
        <w:rPr>
          <w:i/>
          <w:iCs/>
        </w:rPr>
        <w:br/>
      </w:r>
      <w:r>
        <w:rPr>
          <w:rStyle w:val="Hervorhebung"/>
        </w:rPr>
        <w:t xml:space="preserve">Kommt her zu mir </w:t>
      </w:r>
      <w:proofErr w:type="spellStart"/>
      <w:r>
        <w:rPr>
          <w:rStyle w:val="Hervorhebung"/>
        </w:rPr>
        <w:t>rc</w:t>
      </w:r>
      <w:proofErr w:type="spellEnd"/>
      <w:r>
        <w:rPr>
          <w:rStyle w:val="Hervorhebung"/>
        </w:rPr>
        <w:t>.</w:t>
      </w:r>
      <w:r>
        <w:rPr>
          <w:i/>
          <w:iCs/>
        </w:rPr>
        <w:br/>
      </w:r>
      <w:r>
        <w:rPr>
          <w:rStyle w:val="Hervorhebung"/>
        </w:rPr>
        <w:t xml:space="preserve">Oder: Ich hab mein </w:t>
      </w:r>
      <w:proofErr w:type="spellStart"/>
      <w:r>
        <w:rPr>
          <w:rStyle w:val="Hervorhebung"/>
        </w:rPr>
        <w:t>Sach</w:t>
      </w:r>
      <w:proofErr w:type="spellEnd"/>
      <w:r>
        <w:rPr>
          <w:rStyle w:val="Hervorhebung"/>
        </w:rPr>
        <w:t xml:space="preserve"> zu Gott </w:t>
      </w:r>
      <w:proofErr w:type="spellStart"/>
      <w:r>
        <w:rPr>
          <w:rStyle w:val="Hervorhebung"/>
        </w:rPr>
        <w:t>rc</w:t>
      </w:r>
      <w:proofErr w:type="spellEnd"/>
      <w:r>
        <w:rPr>
          <w:rStyle w:val="Hervorhebung"/>
        </w:rPr>
        <w:t xml:space="preserve"> </w:t>
      </w:r>
    </w:p>
    <w:p w14:paraId="2FA763B1" w14:textId="77777777" w:rsidR="00961F47" w:rsidRDefault="00961F47" w:rsidP="00961F47">
      <w:pPr>
        <w:pStyle w:val="StandardWeb"/>
      </w:pPr>
      <w:r>
        <w:t xml:space="preserve">Wer steht, der schau, </w:t>
      </w:r>
      <w:proofErr w:type="spellStart"/>
      <w:r>
        <w:t>daß</w:t>
      </w:r>
      <w:proofErr w:type="spellEnd"/>
      <w:r>
        <w:t xml:space="preserve"> er nicht fall,</w:t>
      </w:r>
      <w:r>
        <w:br/>
        <w:t xml:space="preserve">Der Teufel </w:t>
      </w:r>
      <w:proofErr w:type="spellStart"/>
      <w:r>
        <w:t>thut</w:t>
      </w:r>
      <w:proofErr w:type="spellEnd"/>
      <w:r>
        <w:t xml:space="preserve"> uns allzumal</w:t>
      </w:r>
      <w:r>
        <w:br/>
        <w:t>Mit seinen Stricken stellen.</w:t>
      </w:r>
      <w:r>
        <w:br/>
        <w:t>Vertrau nur Niemand auf sein Macht,</w:t>
      </w:r>
      <w:r>
        <w:br/>
        <w:t xml:space="preserve">Und hab sein </w:t>
      </w:r>
      <w:proofErr w:type="spellStart"/>
      <w:r>
        <w:t>Sach</w:t>
      </w:r>
      <w:proofErr w:type="spellEnd"/>
      <w:r>
        <w:t xml:space="preserve"> in guter Acht,</w:t>
      </w:r>
      <w:r>
        <w:br/>
        <w:t xml:space="preserve">Der Feind wird ihn sonst fällen. </w:t>
      </w:r>
    </w:p>
    <w:p w14:paraId="43A85B09" w14:textId="77777777" w:rsidR="00961F47" w:rsidRDefault="00961F47" w:rsidP="00961F47">
      <w:pPr>
        <w:pStyle w:val="StandardWeb"/>
      </w:pPr>
      <w:r>
        <w:t>2. Hilf Gott, wie ist sein Macht so groß,</w:t>
      </w:r>
      <w:r>
        <w:br/>
        <w:t>Dagegen sind wir nackt und bloß,</w:t>
      </w:r>
      <w:r>
        <w:br/>
        <w:t xml:space="preserve">Sein </w:t>
      </w:r>
      <w:proofErr w:type="spellStart"/>
      <w:r>
        <w:t>könn</w:t>
      </w:r>
      <w:proofErr w:type="spellEnd"/>
      <w:r>
        <w:t xml:space="preserve"> wir uns nicht wehren,</w:t>
      </w:r>
      <w:r>
        <w:br/>
        <w:t>Wo du, Herr, nicht mit deiner Macht</w:t>
      </w:r>
      <w:r>
        <w:br/>
        <w:t>Dich selbst in deines Geistes Kraft</w:t>
      </w:r>
      <w:r>
        <w:br/>
        <w:t xml:space="preserve">Mit Hilf zu uns wirst kehren. </w:t>
      </w:r>
    </w:p>
    <w:p w14:paraId="2CB94B07" w14:textId="77777777" w:rsidR="00961F47" w:rsidRDefault="00961F47" w:rsidP="00961F47">
      <w:pPr>
        <w:pStyle w:val="StandardWeb"/>
      </w:pPr>
      <w:r>
        <w:t xml:space="preserve">3. Er setzt uns so gar </w:t>
      </w:r>
      <w:proofErr w:type="spellStart"/>
      <w:r>
        <w:t>gwaltig</w:t>
      </w:r>
      <w:proofErr w:type="spellEnd"/>
      <w:r>
        <w:t xml:space="preserve"> zu,</w:t>
      </w:r>
      <w:r>
        <w:br/>
        <w:t xml:space="preserve">Kein </w:t>
      </w:r>
      <w:proofErr w:type="spellStart"/>
      <w:r>
        <w:t>Stund</w:t>
      </w:r>
      <w:proofErr w:type="spellEnd"/>
      <w:r>
        <w:t xml:space="preserve"> lässt er uns Fried noch Ruh,</w:t>
      </w:r>
      <w:r>
        <w:br/>
        <w:t>Kein Anstand will er machen.</w:t>
      </w:r>
      <w:r>
        <w:br/>
        <w:t>O Herr Gott, Vater, steh uns bei,</w:t>
      </w:r>
      <w:r>
        <w:br/>
        <w:t>Und mit dein Engeln bei uns sei,</w:t>
      </w:r>
      <w:r>
        <w:br/>
        <w:t xml:space="preserve">Ah, </w:t>
      </w:r>
      <w:proofErr w:type="spellStart"/>
      <w:r>
        <w:t>laß</w:t>
      </w:r>
      <w:proofErr w:type="spellEnd"/>
      <w:r>
        <w:t xml:space="preserve"> sie für uns machen. </w:t>
      </w:r>
    </w:p>
    <w:p w14:paraId="5B800E74" w14:textId="62AE3923" w:rsidR="00961F47" w:rsidRDefault="00961F47" w:rsidP="00961F47">
      <w:pPr>
        <w:pStyle w:val="StandardWeb"/>
      </w:pPr>
      <w:r>
        <w:t xml:space="preserve">4. In </w:t>
      </w:r>
      <w:proofErr w:type="spellStart"/>
      <w:r>
        <w:t>Sünd</w:t>
      </w:r>
      <w:proofErr w:type="spellEnd"/>
      <w:r>
        <w:t xml:space="preserve"> und </w:t>
      </w:r>
      <w:proofErr w:type="spellStart"/>
      <w:r>
        <w:t>Schand</w:t>
      </w:r>
      <w:proofErr w:type="spellEnd"/>
      <w:r>
        <w:t xml:space="preserve"> er uns bald bringt,</w:t>
      </w:r>
      <w:r>
        <w:br/>
        <w:t>Wo dein Hand nur ein Kleins verhängt,</w:t>
      </w:r>
      <w:r>
        <w:br/>
        <w:t>In das Sieb er uns setzet.</w:t>
      </w:r>
      <w:r>
        <w:br/>
        <w:t>Er rädert uns und panzerfeigt</w:t>
      </w:r>
      <w:r w:rsidR="005011CC">
        <w:rPr>
          <w:rStyle w:val="Funotenzeichen"/>
        </w:rPr>
        <w:footnoteReference w:id="23"/>
      </w:r>
      <w:r>
        <w:br/>
        <w:t xml:space="preserve">Und </w:t>
      </w:r>
      <w:proofErr w:type="spellStart"/>
      <w:r>
        <w:t>stift</w:t>
      </w:r>
      <w:proofErr w:type="spellEnd"/>
      <w:r>
        <w:t xml:space="preserve"> Jammer und </w:t>
      </w:r>
      <w:proofErr w:type="spellStart"/>
      <w:r>
        <w:t>Herzenleid</w:t>
      </w:r>
      <w:proofErr w:type="spellEnd"/>
      <w:r>
        <w:t>,</w:t>
      </w:r>
      <w:r>
        <w:br/>
        <w:t xml:space="preserve">Leib und Seel er verletzet. </w:t>
      </w:r>
    </w:p>
    <w:p w14:paraId="5AB759D9" w14:textId="77777777" w:rsidR="00961F47" w:rsidRDefault="00961F47" w:rsidP="00961F47">
      <w:pPr>
        <w:pStyle w:val="StandardWeb"/>
      </w:pPr>
      <w:r>
        <w:t>5. Sein Pfeil sind scharf,</w:t>
      </w:r>
      <w:r>
        <w:br/>
        <w:t>sein List sind schwind,</w:t>
      </w:r>
      <w:r>
        <w:br/>
        <w:t xml:space="preserve">Welt, Fleisch und Blut, sein </w:t>
      </w:r>
      <w:proofErr w:type="spellStart"/>
      <w:r>
        <w:t>Hofgesind</w:t>
      </w:r>
      <w:proofErr w:type="spellEnd"/>
      <w:r>
        <w:br/>
        <w:t>Mit ihm wider uns kämpfen.</w:t>
      </w:r>
      <w:r>
        <w:br/>
        <w:t xml:space="preserve">Drum </w:t>
      </w:r>
      <w:proofErr w:type="spellStart"/>
      <w:r>
        <w:t>bittn</w:t>
      </w:r>
      <w:proofErr w:type="spellEnd"/>
      <w:r>
        <w:t xml:space="preserve"> wir dich, o </w:t>
      </w:r>
      <w:proofErr w:type="spellStart"/>
      <w:r>
        <w:t>heilger</w:t>
      </w:r>
      <w:proofErr w:type="spellEnd"/>
      <w:r>
        <w:t xml:space="preserve"> Geist,</w:t>
      </w:r>
      <w:r>
        <w:br/>
        <w:t>An deiner Gnad liegt uns am meist,</w:t>
      </w:r>
      <w:r>
        <w:br/>
        <w:t xml:space="preserve">Hilf uns die Feinde dämpfen. </w:t>
      </w:r>
    </w:p>
    <w:p w14:paraId="46FEAE47" w14:textId="77777777" w:rsidR="00961F47" w:rsidRDefault="00961F47" w:rsidP="00961F47">
      <w:pPr>
        <w:pStyle w:val="StandardWeb"/>
      </w:pPr>
      <w:r>
        <w:t>6. Hast du doch, o Herr Christ, sein Macht</w:t>
      </w:r>
      <w:r>
        <w:br/>
        <w:t>Zerstöret durch deins Todes Kraft</w:t>
      </w:r>
      <w:r>
        <w:br/>
        <w:t>Und hast den Sieg behalten.</w:t>
      </w:r>
      <w:r>
        <w:br/>
        <w:t xml:space="preserve">Den </w:t>
      </w:r>
      <w:proofErr w:type="spellStart"/>
      <w:r>
        <w:t>theil</w:t>
      </w:r>
      <w:proofErr w:type="spellEnd"/>
      <w:r>
        <w:t xml:space="preserve"> uns mit, o Gottes Lamm,</w:t>
      </w:r>
      <w:r>
        <w:br/>
        <w:t>Stärk uns damit in unserm Kampf.</w:t>
      </w:r>
      <w:r>
        <w:br/>
        <w:t xml:space="preserve">Du wollest unser walten. </w:t>
      </w:r>
    </w:p>
    <w:p w14:paraId="3370A878" w14:textId="77777777" w:rsidR="00961F47" w:rsidRDefault="00961F47" w:rsidP="00961F47">
      <w:pPr>
        <w:pStyle w:val="StandardWeb"/>
      </w:pPr>
      <w:r>
        <w:t>7. Einst, da ich mit dem Teufel rang,</w:t>
      </w:r>
      <w:r>
        <w:br/>
        <w:t>Da er mir macht fast weh und bang,</w:t>
      </w:r>
      <w:r>
        <w:br/>
      </w:r>
      <w:proofErr w:type="spellStart"/>
      <w:r>
        <w:t>Mußt</w:t>
      </w:r>
      <w:proofErr w:type="spellEnd"/>
      <w:r>
        <w:t xml:space="preserve"> ich das Liedlein singen.</w:t>
      </w:r>
      <w:r>
        <w:br/>
        <w:t xml:space="preserve">Gott half, der </w:t>
      </w:r>
      <w:proofErr w:type="spellStart"/>
      <w:r>
        <w:t>Böswicht</w:t>
      </w:r>
      <w:proofErr w:type="spellEnd"/>
      <w:r>
        <w:t xml:space="preserve"> schaffet nicht,</w:t>
      </w:r>
      <w:r>
        <w:br/>
        <w:t xml:space="preserve">Denn mein Herr Christ hat ihn </w:t>
      </w:r>
      <w:proofErr w:type="spellStart"/>
      <w:r>
        <w:t>gericht</w:t>
      </w:r>
      <w:proofErr w:type="spellEnd"/>
      <w:r>
        <w:t>,</w:t>
      </w:r>
      <w:r>
        <w:br/>
        <w:t xml:space="preserve">Drum </w:t>
      </w:r>
      <w:proofErr w:type="spellStart"/>
      <w:r>
        <w:t>wollts</w:t>
      </w:r>
      <w:proofErr w:type="spellEnd"/>
      <w:r>
        <w:t xml:space="preserve"> ihm nicht gelingen. </w:t>
      </w:r>
    </w:p>
    <w:p w14:paraId="03FBD2CC" w14:textId="77777777" w:rsidR="00961F47" w:rsidRDefault="00961F47" w:rsidP="00961F47">
      <w:pPr>
        <w:pStyle w:val="StandardWeb"/>
      </w:pPr>
      <w:r>
        <w:t>8. Drum dank ich dir, Herr Jesu Christ,</w:t>
      </w:r>
      <w:r>
        <w:br/>
      </w:r>
      <w:proofErr w:type="spellStart"/>
      <w:r>
        <w:t>Daß</w:t>
      </w:r>
      <w:proofErr w:type="spellEnd"/>
      <w:r>
        <w:t xml:space="preserve"> du mein Trost und Beistand bist</w:t>
      </w:r>
      <w:r>
        <w:br/>
        <w:t>In allen meinen Nöthen.</w:t>
      </w:r>
      <w:r>
        <w:br/>
        <w:t>Hilf mir forthin zu aller Zeit</w:t>
      </w:r>
      <w:r>
        <w:br/>
        <w:t>In solchem Kampf und harten Streit</w:t>
      </w:r>
      <w:r>
        <w:br/>
        <w:t xml:space="preserve">Den alten Adam </w:t>
      </w:r>
      <w:proofErr w:type="spellStart"/>
      <w:r>
        <w:t>tödten</w:t>
      </w:r>
      <w:proofErr w:type="spellEnd"/>
      <w:r>
        <w:t xml:space="preserve">. </w:t>
      </w:r>
    </w:p>
    <w:p w14:paraId="6ED28F5C" w14:textId="77777777" w:rsidR="00961F47" w:rsidRDefault="00961F47" w:rsidP="00961F47">
      <w:pPr>
        <w:pStyle w:val="StandardWeb"/>
      </w:pPr>
      <w:r>
        <w:t>Amen.</w:t>
      </w:r>
    </w:p>
    <w:p w14:paraId="0A1614B2" w14:textId="77777777" w:rsidR="00106E59" w:rsidRDefault="00106E59" w:rsidP="00106E59">
      <w:pPr>
        <w:pStyle w:val="berschrift1"/>
      </w:pPr>
      <w:r>
        <w:t xml:space="preserve">Will niemand singen, so </w:t>
      </w:r>
      <w:proofErr w:type="spellStart"/>
      <w:r>
        <w:t>wil</w:t>
      </w:r>
      <w:proofErr w:type="spellEnd"/>
      <w:r>
        <w:t xml:space="preserve"> singen ich!</w:t>
      </w:r>
    </w:p>
    <w:p w14:paraId="0C24B1DB" w14:textId="77777777" w:rsidR="00106E59" w:rsidRPr="00106E59" w:rsidRDefault="00106E59" w:rsidP="00106E59">
      <w:pPr>
        <w:rPr>
          <w:b/>
        </w:rPr>
      </w:pPr>
      <w:r w:rsidRPr="00106E59">
        <w:rPr>
          <w:b/>
        </w:rPr>
        <w:t xml:space="preserve">Ein </w:t>
      </w:r>
      <w:proofErr w:type="spellStart"/>
      <w:r w:rsidRPr="00106E59">
        <w:rPr>
          <w:b/>
        </w:rPr>
        <w:t>Gesprech</w:t>
      </w:r>
      <w:proofErr w:type="spellEnd"/>
      <w:r w:rsidRPr="00106E59">
        <w:rPr>
          <w:b/>
        </w:rPr>
        <w:t xml:space="preserve"> zweier Christlichen </w:t>
      </w:r>
      <w:proofErr w:type="spellStart"/>
      <w:r w:rsidRPr="00106E59">
        <w:rPr>
          <w:b/>
        </w:rPr>
        <w:t>Jungfrewlin</w:t>
      </w:r>
      <w:proofErr w:type="spellEnd"/>
    </w:p>
    <w:p w14:paraId="76C7D315" w14:textId="77777777" w:rsidR="00106E59" w:rsidRDefault="00106E59" w:rsidP="00106E59">
      <w:pPr>
        <w:pStyle w:val="StandardWeb"/>
      </w:pPr>
      <w:r>
        <w:rPr>
          <w:rStyle w:val="Hervorhebung"/>
        </w:rPr>
        <w:t xml:space="preserve">von nutz und </w:t>
      </w:r>
      <w:proofErr w:type="spellStart"/>
      <w:r>
        <w:rPr>
          <w:rStyle w:val="Hervorhebung"/>
        </w:rPr>
        <w:t>kraff</w:t>
      </w:r>
      <w:proofErr w:type="spellEnd"/>
      <w:r>
        <w:rPr>
          <w:rStyle w:val="Hervorhebung"/>
        </w:rPr>
        <w:t xml:space="preserve"> der heiligen </w:t>
      </w:r>
      <w:proofErr w:type="spellStart"/>
      <w:r>
        <w:rPr>
          <w:rStyle w:val="Hervorhebung"/>
        </w:rPr>
        <w:t>Tauff</w:t>
      </w:r>
      <w:proofErr w:type="spellEnd"/>
      <w:r>
        <w:rPr>
          <w:rStyle w:val="Hervorhebung"/>
        </w:rPr>
        <w:t xml:space="preserve">, In einen </w:t>
      </w:r>
      <w:proofErr w:type="spellStart"/>
      <w:r>
        <w:rPr>
          <w:rStyle w:val="Hervorhebung"/>
        </w:rPr>
        <w:t>Abendreien</w:t>
      </w:r>
      <w:proofErr w:type="spellEnd"/>
      <w:r>
        <w:rPr>
          <w:rStyle w:val="Hervorhebung"/>
        </w:rPr>
        <w:t xml:space="preserve"> </w:t>
      </w:r>
      <w:proofErr w:type="spellStart"/>
      <w:r>
        <w:rPr>
          <w:rStyle w:val="Hervorhebung"/>
        </w:rPr>
        <w:t>gefasset</w:t>
      </w:r>
      <w:proofErr w:type="spellEnd"/>
      <w:r>
        <w:rPr>
          <w:rStyle w:val="Hervorhebung"/>
        </w:rPr>
        <w:t xml:space="preserve">, </w:t>
      </w:r>
      <w:proofErr w:type="spellStart"/>
      <w:r>
        <w:rPr>
          <w:rStyle w:val="Hervorhebung"/>
        </w:rPr>
        <w:t>vnd</w:t>
      </w:r>
      <w:proofErr w:type="spellEnd"/>
      <w:r>
        <w:rPr>
          <w:rStyle w:val="Hervorhebung"/>
        </w:rPr>
        <w:t xml:space="preserve"> in Frag </w:t>
      </w:r>
      <w:proofErr w:type="spellStart"/>
      <w:r>
        <w:rPr>
          <w:rStyle w:val="Hervorhebung"/>
        </w:rPr>
        <w:t>vnd</w:t>
      </w:r>
      <w:proofErr w:type="spellEnd"/>
      <w:r>
        <w:rPr>
          <w:rStyle w:val="Hervorhebung"/>
        </w:rPr>
        <w:t xml:space="preserve"> Antwort </w:t>
      </w:r>
      <w:proofErr w:type="spellStart"/>
      <w:r>
        <w:rPr>
          <w:rStyle w:val="Hervorhebung"/>
        </w:rPr>
        <w:t>gestellet</w:t>
      </w:r>
      <w:proofErr w:type="spellEnd"/>
      <w:r>
        <w:rPr>
          <w:rStyle w:val="Hervorhebung"/>
        </w:rPr>
        <w:t>.</w:t>
      </w:r>
    </w:p>
    <w:p w14:paraId="6AF9B321" w14:textId="77777777" w:rsidR="00106E59" w:rsidRDefault="00106E59" w:rsidP="00106E59">
      <w:pPr>
        <w:pStyle w:val="StandardWeb"/>
      </w:pPr>
      <w:proofErr w:type="spellStart"/>
      <w:r>
        <w:t>WIl</w:t>
      </w:r>
      <w:proofErr w:type="spellEnd"/>
      <w:r>
        <w:t xml:space="preserve"> niemand singen, so </w:t>
      </w:r>
      <w:proofErr w:type="spellStart"/>
      <w:r>
        <w:t>wil</w:t>
      </w:r>
      <w:proofErr w:type="spellEnd"/>
      <w:r>
        <w:t xml:space="preserve"> singen ich!</w:t>
      </w:r>
      <w:r>
        <w:br/>
        <w:t xml:space="preserve">der König aller Ehren freit </w:t>
      </w:r>
      <w:proofErr w:type="spellStart"/>
      <w:r>
        <w:t>vmb</w:t>
      </w:r>
      <w:proofErr w:type="spellEnd"/>
      <w:r>
        <w:t xml:space="preserve"> mich!</w:t>
      </w:r>
    </w:p>
    <w:p w14:paraId="0859E56A" w14:textId="77777777" w:rsidR="00106E59" w:rsidRDefault="00106E59" w:rsidP="00106E59">
      <w:pPr>
        <w:pStyle w:val="StandardWeb"/>
      </w:pPr>
      <w:r>
        <w:t xml:space="preserve">Denn in der </w:t>
      </w:r>
      <w:proofErr w:type="spellStart"/>
      <w:r>
        <w:t>Tauff</w:t>
      </w:r>
      <w:proofErr w:type="spellEnd"/>
      <w:r>
        <w:t xml:space="preserve"> hat er mich </w:t>
      </w:r>
      <w:proofErr w:type="spellStart"/>
      <w:r>
        <w:t>jm</w:t>
      </w:r>
      <w:proofErr w:type="spellEnd"/>
      <w:r>
        <w:t xml:space="preserve"> </w:t>
      </w:r>
      <w:proofErr w:type="spellStart"/>
      <w:r>
        <w:t>vertrawt</w:t>
      </w:r>
      <w:proofErr w:type="spellEnd"/>
      <w:r>
        <w:t>,</w:t>
      </w:r>
      <w:r>
        <w:br/>
      </w:r>
      <w:proofErr w:type="spellStart"/>
      <w:r>
        <w:t>auff</w:t>
      </w:r>
      <w:proofErr w:type="spellEnd"/>
      <w:r>
        <w:t xml:space="preserve"> das ich </w:t>
      </w:r>
      <w:proofErr w:type="spellStart"/>
      <w:r>
        <w:t>sey</w:t>
      </w:r>
      <w:proofErr w:type="spellEnd"/>
      <w:r>
        <w:t xml:space="preserve"> sein allerliebste Braut.</w:t>
      </w:r>
    </w:p>
    <w:p w14:paraId="7BC2C0B0" w14:textId="77777777" w:rsidR="00106E59" w:rsidRDefault="00106E59" w:rsidP="00106E59">
      <w:pPr>
        <w:pStyle w:val="StandardWeb"/>
      </w:pPr>
      <w:r>
        <w:t>Was hat er denn zum Malschatz geben dir?</w:t>
      </w:r>
      <w:r>
        <w:br/>
        <w:t xml:space="preserve">Ein </w:t>
      </w:r>
      <w:proofErr w:type="spellStart"/>
      <w:r>
        <w:t>güldens</w:t>
      </w:r>
      <w:proofErr w:type="spellEnd"/>
      <w:r>
        <w:t xml:space="preserve"> </w:t>
      </w:r>
      <w:proofErr w:type="spellStart"/>
      <w:r>
        <w:t>Füngerlein</w:t>
      </w:r>
      <w:proofErr w:type="spellEnd"/>
      <w:r>
        <w:t xml:space="preserve"> mit </w:t>
      </w:r>
      <w:proofErr w:type="spellStart"/>
      <w:r>
        <w:t>eim</w:t>
      </w:r>
      <w:proofErr w:type="spellEnd"/>
      <w:r>
        <w:t xml:space="preserve"> Saphir.</w:t>
      </w:r>
    </w:p>
    <w:p w14:paraId="79670E14" w14:textId="77777777" w:rsidR="00106E59" w:rsidRDefault="00106E59" w:rsidP="00106E59">
      <w:pPr>
        <w:pStyle w:val="StandardWeb"/>
      </w:pPr>
      <w:r>
        <w:t xml:space="preserve">Was </w:t>
      </w:r>
      <w:proofErr w:type="spellStart"/>
      <w:r>
        <w:t>bedeut</w:t>
      </w:r>
      <w:proofErr w:type="spellEnd"/>
      <w:r>
        <w:t xml:space="preserve"> im Fingerlein der Saphir?</w:t>
      </w:r>
      <w:r>
        <w:br/>
        <w:t xml:space="preserve">Es ist der </w:t>
      </w:r>
      <w:proofErr w:type="spellStart"/>
      <w:r>
        <w:t>heilge</w:t>
      </w:r>
      <w:proofErr w:type="spellEnd"/>
      <w:r>
        <w:t xml:space="preserve"> Geist, den </w:t>
      </w:r>
      <w:proofErr w:type="spellStart"/>
      <w:r>
        <w:t>schenckt</w:t>
      </w:r>
      <w:proofErr w:type="spellEnd"/>
      <w:r>
        <w:t xml:space="preserve"> er mir.</w:t>
      </w:r>
    </w:p>
    <w:p w14:paraId="01941612" w14:textId="77777777" w:rsidR="00106E59" w:rsidRDefault="00106E59" w:rsidP="00106E59">
      <w:pPr>
        <w:pStyle w:val="StandardWeb"/>
      </w:pPr>
      <w:r>
        <w:t xml:space="preserve">Auch </w:t>
      </w:r>
      <w:proofErr w:type="spellStart"/>
      <w:r>
        <w:t>leucht</w:t>
      </w:r>
      <w:proofErr w:type="spellEnd"/>
      <w:r>
        <w:t xml:space="preserve"> im Ringle ein heller Rubin,</w:t>
      </w:r>
      <w:r>
        <w:br/>
        <w:t>denn ich mit seinem Blut besprenget bin.</w:t>
      </w:r>
    </w:p>
    <w:p w14:paraId="291F6D4F" w14:textId="77777777" w:rsidR="00106E59" w:rsidRDefault="00106E59" w:rsidP="00106E59">
      <w:pPr>
        <w:pStyle w:val="StandardWeb"/>
      </w:pPr>
      <w:r>
        <w:t xml:space="preserve">Ist denn das Fingerlein pur lauter </w:t>
      </w:r>
      <w:proofErr w:type="spellStart"/>
      <w:r>
        <w:t>gold</w:t>
      </w:r>
      <w:proofErr w:type="spellEnd"/>
      <w:r>
        <w:t>?</w:t>
      </w:r>
      <w:r>
        <w:br/>
        <w:t xml:space="preserve">Ja, </w:t>
      </w:r>
      <w:proofErr w:type="spellStart"/>
      <w:r>
        <w:t>darumb</w:t>
      </w:r>
      <w:proofErr w:type="spellEnd"/>
      <w:r>
        <w:t xml:space="preserve"> bin ich </w:t>
      </w:r>
      <w:proofErr w:type="spellStart"/>
      <w:r>
        <w:t>jm</w:t>
      </w:r>
      <w:proofErr w:type="spellEnd"/>
      <w:r>
        <w:t xml:space="preserve"> von </w:t>
      </w:r>
      <w:proofErr w:type="spellStart"/>
      <w:r>
        <w:t>hertzen</w:t>
      </w:r>
      <w:proofErr w:type="spellEnd"/>
      <w:r>
        <w:t xml:space="preserve"> hold.</w:t>
      </w:r>
    </w:p>
    <w:p w14:paraId="35B12F17" w14:textId="77777777" w:rsidR="00106E59" w:rsidRDefault="00106E59" w:rsidP="00106E59">
      <w:pPr>
        <w:pStyle w:val="StandardWeb"/>
      </w:pPr>
      <w:r>
        <w:t xml:space="preserve">Sag an, </w:t>
      </w:r>
      <w:proofErr w:type="spellStart"/>
      <w:r>
        <w:t>warumb</w:t>
      </w:r>
      <w:proofErr w:type="spellEnd"/>
      <w:r>
        <w:t xml:space="preserve"> du denn </w:t>
      </w:r>
      <w:proofErr w:type="spellStart"/>
      <w:r>
        <w:t>getauffet</w:t>
      </w:r>
      <w:proofErr w:type="spellEnd"/>
      <w:r>
        <w:t xml:space="preserve"> bist?</w:t>
      </w:r>
      <w:r>
        <w:br/>
        <w:t xml:space="preserve">Mein alter Adam drin </w:t>
      </w:r>
      <w:proofErr w:type="spellStart"/>
      <w:r>
        <w:t>erseuffet</w:t>
      </w:r>
      <w:proofErr w:type="spellEnd"/>
      <w:r>
        <w:t xml:space="preserve"> ist.</w:t>
      </w:r>
    </w:p>
    <w:p w14:paraId="69685DF5" w14:textId="77777777" w:rsidR="00106E59" w:rsidRDefault="00106E59" w:rsidP="00106E59">
      <w:pPr>
        <w:pStyle w:val="StandardWeb"/>
      </w:pPr>
      <w:r>
        <w:t xml:space="preserve">Was </w:t>
      </w:r>
      <w:proofErr w:type="spellStart"/>
      <w:r>
        <w:t>hastu</w:t>
      </w:r>
      <w:proofErr w:type="spellEnd"/>
      <w:r>
        <w:t xml:space="preserve"> denn in der </w:t>
      </w:r>
      <w:proofErr w:type="spellStart"/>
      <w:r>
        <w:t>Tauff</w:t>
      </w:r>
      <w:proofErr w:type="spellEnd"/>
      <w:r>
        <w:t xml:space="preserve"> dich </w:t>
      </w:r>
      <w:proofErr w:type="spellStart"/>
      <w:r>
        <w:t>verpflicht</w:t>
      </w:r>
      <w:proofErr w:type="spellEnd"/>
      <w:r>
        <w:t>?</w:t>
      </w:r>
      <w:r>
        <w:br/>
        <w:t xml:space="preserve">Mein bösen </w:t>
      </w:r>
      <w:proofErr w:type="spellStart"/>
      <w:r>
        <w:t>lüstel</w:t>
      </w:r>
      <w:proofErr w:type="spellEnd"/>
      <w:r>
        <w:t xml:space="preserve"> wöll ich folgen nicht.</w:t>
      </w:r>
    </w:p>
    <w:p w14:paraId="63E96501" w14:textId="77777777" w:rsidR="00106E59" w:rsidRDefault="00106E59" w:rsidP="00106E59">
      <w:pPr>
        <w:pStyle w:val="StandardWeb"/>
      </w:pPr>
      <w:r>
        <w:t xml:space="preserve">Auch wöll ich </w:t>
      </w:r>
      <w:proofErr w:type="spellStart"/>
      <w:r>
        <w:t>kempffen</w:t>
      </w:r>
      <w:proofErr w:type="spellEnd"/>
      <w:r>
        <w:t xml:space="preserve"> wider </w:t>
      </w:r>
      <w:proofErr w:type="spellStart"/>
      <w:r>
        <w:t>fleisch</w:t>
      </w:r>
      <w:proofErr w:type="spellEnd"/>
      <w:r>
        <w:t xml:space="preserve"> </w:t>
      </w:r>
      <w:proofErr w:type="spellStart"/>
      <w:r>
        <w:t>vnd</w:t>
      </w:r>
      <w:proofErr w:type="spellEnd"/>
      <w:r>
        <w:t xml:space="preserve"> </w:t>
      </w:r>
      <w:proofErr w:type="spellStart"/>
      <w:r>
        <w:t>blut</w:t>
      </w:r>
      <w:proofErr w:type="spellEnd"/>
      <w:r>
        <w:t>,</w:t>
      </w:r>
      <w:r>
        <w:br/>
        <w:t xml:space="preserve">so </w:t>
      </w:r>
      <w:proofErr w:type="spellStart"/>
      <w:r>
        <w:t>offt</w:t>
      </w:r>
      <w:proofErr w:type="spellEnd"/>
      <w:r>
        <w:t xml:space="preserve"> es mich zum argen </w:t>
      </w:r>
      <w:proofErr w:type="spellStart"/>
      <w:r>
        <w:t>reitzen</w:t>
      </w:r>
      <w:proofErr w:type="spellEnd"/>
      <w:r>
        <w:t xml:space="preserve"> </w:t>
      </w:r>
      <w:proofErr w:type="spellStart"/>
      <w:r>
        <w:t>thut</w:t>
      </w:r>
      <w:proofErr w:type="spellEnd"/>
      <w:r>
        <w:t>.</w:t>
      </w:r>
    </w:p>
    <w:p w14:paraId="0BD4D1E0" w14:textId="77777777" w:rsidR="00106E59" w:rsidRDefault="00106E59" w:rsidP="00106E59">
      <w:pPr>
        <w:pStyle w:val="StandardWeb"/>
      </w:pPr>
      <w:proofErr w:type="spellStart"/>
      <w:r>
        <w:t>Hastu</w:t>
      </w:r>
      <w:proofErr w:type="spellEnd"/>
      <w:r>
        <w:t xml:space="preserve"> dem bösen Feind auch abgesagt?</w:t>
      </w:r>
      <w:r>
        <w:br/>
        <w:t xml:space="preserve">Ja, ich </w:t>
      </w:r>
      <w:proofErr w:type="spellStart"/>
      <w:r>
        <w:t>wöl</w:t>
      </w:r>
      <w:proofErr w:type="spellEnd"/>
      <w:r>
        <w:t xml:space="preserve"> </w:t>
      </w:r>
      <w:proofErr w:type="spellStart"/>
      <w:r>
        <w:t>thun</w:t>
      </w:r>
      <w:proofErr w:type="spellEnd"/>
      <w:r>
        <w:t xml:space="preserve"> allein was Gott behagt.</w:t>
      </w:r>
    </w:p>
    <w:p w14:paraId="7E84312C" w14:textId="77777777" w:rsidR="00106E59" w:rsidRDefault="00106E59" w:rsidP="00106E59">
      <w:pPr>
        <w:pStyle w:val="StandardWeb"/>
      </w:pPr>
      <w:r>
        <w:t xml:space="preserve">Was </w:t>
      </w:r>
      <w:proofErr w:type="spellStart"/>
      <w:r>
        <w:t>hastu</w:t>
      </w:r>
      <w:proofErr w:type="spellEnd"/>
      <w:r>
        <w:t xml:space="preserve"> denn Christo </w:t>
      </w:r>
      <w:proofErr w:type="spellStart"/>
      <w:r>
        <w:t>verheissen</w:t>
      </w:r>
      <w:proofErr w:type="spellEnd"/>
      <w:r>
        <w:t xml:space="preserve"> mehr?</w:t>
      </w:r>
      <w:r>
        <w:br/>
        <w:t xml:space="preserve">Ich wöll mich richten nach </w:t>
      </w:r>
      <w:proofErr w:type="spellStart"/>
      <w:r>
        <w:t>seim</w:t>
      </w:r>
      <w:proofErr w:type="spellEnd"/>
      <w:r>
        <w:t xml:space="preserve"> </w:t>
      </w:r>
      <w:proofErr w:type="spellStart"/>
      <w:r>
        <w:t>wort</w:t>
      </w:r>
      <w:proofErr w:type="spellEnd"/>
      <w:r>
        <w:t xml:space="preserve"> </w:t>
      </w:r>
      <w:proofErr w:type="spellStart"/>
      <w:r>
        <w:t>vnd</w:t>
      </w:r>
      <w:proofErr w:type="spellEnd"/>
      <w:r>
        <w:t xml:space="preserve"> lehr.</w:t>
      </w:r>
    </w:p>
    <w:p w14:paraId="305F6B08" w14:textId="77777777" w:rsidR="00106E59" w:rsidRDefault="00106E59" w:rsidP="00106E59">
      <w:pPr>
        <w:pStyle w:val="StandardWeb"/>
      </w:pPr>
      <w:r>
        <w:t xml:space="preserve">Was </w:t>
      </w:r>
      <w:proofErr w:type="spellStart"/>
      <w:r>
        <w:t>bedeut</w:t>
      </w:r>
      <w:proofErr w:type="spellEnd"/>
      <w:r>
        <w:t xml:space="preserve"> denn das </w:t>
      </w:r>
      <w:proofErr w:type="spellStart"/>
      <w:r>
        <w:t>Westerhembdelein</w:t>
      </w:r>
      <w:proofErr w:type="spellEnd"/>
      <w:r>
        <w:t>?</w:t>
      </w:r>
      <w:r>
        <w:br/>
        <w:t xml:space="preserve">Das ich </w:t>
      </w:r>
      <w:proofErr w:type="spellStart"/>
      <w:r>
        <w:t>anzieh</w:t>
      </w:r>
      <w:proofErr w:type="spellEnd"/>
      <w:r>
        <w:t xml:space="preserve"> Christum, den HErrn mein.</w:t>
      </w:r>
    </w:p>
    <w:p w14:paraId="5799EA19" w14:textId="77777777" w:rsidR="00106E59" w:rsidRDefault="00106E59" w:rsidP="00106E59">
      <w:pPr>
        <w:pStyle w:val="StandardWeb"/>
      </w:pPr>
      <w:r>
        <w:t xml:space="preserve">Das </w:t>
      </w:r>
      <w:proofErr w:type="spellStart"/>
      <w:r>
        <w:t>Westerhembdlein</w:t>
      </w:r>
      <w:proofErr w:type="spellEnd"/>
      <w:r>
        <w:t xml:space="preserve"> ist schön </w:t>
      </w:r>
      <w:proofErr w:type="spellStart"/>
      <w:r>
        <w:t>vnd</w:t>
      </w:r>
      <w:proofErr w:type="spellEnd"/>
      <w:r>
        <w:t xml:space="preserve"> </w:t>
      </w:r>
      <w:proofErr w:type="spellStart"/>
      <w:r>
        <w:t>schneweis</w:t>
      </w:r>
      <w:proofErr w:type="spellEnd"/>
      <w:r>
        <w:t>:</w:t>
      </w:r>
      <w:r>
        <w:br/>
        <w:t xml:space="preserve">Mein </w:t>
      </w:r>
      <w:proofErr w:type="spellStart"/>
      <w:r>
        <w:t>zucht</w:t>
      </w:r>
      <w:proofErr w:type="spellEnd"/>
      <w:r>
        <w:t xml:space="preserve"> </w:t>
      </w:r>
      <w:proofErr w:type="spellStart"/>
      <w:r>
        <w:t>vnd</w:t>
      </w:r>
      <w:proofErr w:type="spellEnd"/>
      <w:r>
        <w:t xml:space="preserve"> ehr </w:t>
      </w:r>
      <w:proofErr w:type="spellStart"/>
      <w:r>
        <w:t>sol</w:t>
      </w:r>
      <w:proofErr w:type="spellEnd"/>
      <w:r>
        <w:t xml:space="preserve"> ich </w:t>
      </w:r>
      <w:proofErr w:type="spellStart"/>
      <w:r>
        <w:t>bewarn</w:t>
      </w:r>
      <w:proofErr w:type="spellEnd"/>
      <w:r>
        <w:t xml:space="preserve"> mit </w:t>
      </w:r>
      <w:proofErr w:type="spellStart"/>
      <w:r>
        <w:t>vleis</w:t>
      </w:r>
      <w:proofErr w:type="spellEnd"/>
      <w:r>
        <w:t>.</w:t>
      </w:r>
    </w:p>
    <w:p w14:paraId="46B692E7" w14:textId="77777777" w:rsidR="00106E59" w:rsidRDefault="00106E59" w:rsidP="00106E59">
      <w:pPr>
        <w:pStyle w:val="StandardWeb"/>
      </w:pPr>
      <w:r>
        <w:t xml:space="preserve">Was machen denn also viel </w:t>
      </w:r>
      <w:proofErr w:type="spellStart"/>
      <w:r>
        <w:t>Creutzlein</w:t>
      </w:r>
      <w:proofErr w:type="spellEnd"/>
      <w:r>
        <w:t xml:space="preserve"> dran?</w:t>
      </w:r>
      <w:r>
        <w:br/>
        <w:t xml:space="preserve">Ein Christ viel Creutz </w:t>
      </w:r>
      <w:proofErr w:type="spellStart"/>
      <w:r>
        <w:t>vnd</w:t>
      </w:r>
      <w:proofErr w:type="spellEnd"/>
      <w:r>
        <w:t xml:space="preserve"> </w:t>
      </w:r>
      <w:proofErr w:type="spellStart"/>
      <w:r>
        <w:t>vnglück</w:t>
      </w:r>
      <w:proofErr w:type="spellEnd"/>
      <w:r>
        <w:t xml:space="preserve"> hie </w:t>
      </w:r>
      <w:proofErr w:type="spellStart"/>
      <w:r>
        <w:t>mus</w:t>
      </w:r>
      <w:proofErr w:type="spellEnd"/>
      <w:r>
        <w:t xml:space="preserve"> </w:t>
      </w:r>
      <w:proofErr w:type="spellStart"/>
      <w:r>
        <w:t>han</w:t>
      </w:r>
      <w:proofErr w:type="spellEnd"/>
      <w:r>
        <w:t>.</w:t>
      </w:r>
    </w:p>
    <w:p w14:paraId="652E8F3E" w14:textId="77777777" w:rsidR="00106E59" w:rsidRDefault="00106E59" w:rsidP="00106E59">
      <w:pPr>
        <w:pStyle w:val="StandardWeb"/>
      </w:pPr>
      <w:r>
        <w:t xml:space="preserve">Sag </w:t>
      </w:r>
      <w:proofErr w:type="spellStart"/>
      <w:r>
        <w:t>vns</w:t>
      </w:r>
      <w:proofErr w:type="spellEnd"/>
      <w:r>
        <w:t xml:space="preserve"> doch auch: wenn wird hie die </w:t>
      </w:r>
      <w:proofErr w:type="spellStart"/>
      <w:r>
        <w:t>heimfart</w:t>
      </w:r>
      <w:proofErr w:type="spellEnd"/>
      <w:r>
        <w:t xml:space="preserve"> sein?</w:t>
      </w:r>
      <w:r>
        <w:br/>
        <w:t xml:space="preserve">Am Jüngsten tag, wenn kommt der </w:t>
      </w:r>
      <w:proofErr w:type="spellStart"/>
      <w:r>
        <w:t>Breutgam</w:t>
      </w:r>
      <w:proofErr w:type="spellEnd"/>
      <w:r>
        <w:t xml:space="preserve"> mein.</w:t>
      </w:r>
    </w:p>
    <w:p w14:paraId="463A29DF" w14:textId="77777777" w:rsidR="00106E59" w:rsidRDefault="00106E59" w:rsidP="00106E59">
      <w:pPr>
        <w:pStyle w:val="StandardWeb"/>
      </w:pPr>
      <w:r>
        <w:t>Denn wird er mit ehren heimholen mich;</w:t>
      </w:r>
      <w:r>
        <w:br/>
        <w:t xml:space="preserve">mein </w:t>
      </w:r>
      <w:proofErr w:type="spellStart"/>
      <w:r>
        <w:t>hertz</w:t>
      </w:r>
      <w:proofErr w:type="spellEnd"/>
      <w:r>
        <w:t xml:space="preserve"> darnach verlanget </w:t>
      </w:r>
      <w:proofErr w:type="spellStart"/>
      <w:r>
        <w:t>vnd</w:t>
      </w:r>
      <w:proofErr w:type="spellEnd"/>
      <w:r>
        <w:t xml:space="preserve"> sehnet sich.</w:t>
      </w:r>
    </w:p>
    <w:p w14:paraId="40651C84" w14:textId="77777777" w:rsidR="00106E59" w:rsidRDefault="00106E59" w:rsidP="00106E59">
      <w:pPr>
        <w:pStyle w:val="StandardWeb"/>
      </w:pPr>
      <w:r>
        <w:t>Denn wird ergetzt werden mir alles leid</w:t>
      </w:r>
      <w:r>
        <w:br/>
      </w:r>
      <w:proofErr w:type="spellStart"/>
      <w:r>
        <w:t>vnd</w:t>
      </w:r>
      <w:proofErr w:type="spellEnd"/>
      <w:r>
        <w:t xml:space="preserve"> </w:t>
      </w:r>
      <w:proofErr w:type="spellStart"/>
      <w:r>
        <w:t>werd</w:t>
      </w:r>
      <w:proofErr w:type="spellEnd"/>
      <w:r>
        <w:t xml:space="preserve"> mich mit </w:t>
      </w:r>
      <w:proofErr w:type="spellStart"/>
      <w:r>
        <w:t>jm</w:t>
      </w:r>
      <w:proofErr w:type="spellEnd"/>
      <w:r>
        <w:t xml:space="preserve"> </w:t>
      </w:r>
      <w:proofErr w:type="spellStart"/>
      <w:r>
        <w:t>frewn</w:t>
      </w:r>
      <w:proofErr w:type="spellEnd"/>
      <w:r>
        <w:t xml:space="preserve"> in </w:t>
      </w:r>
      <w:proofErr w:type="spellStart"/>
      <w:r>
        <w:t>ewigkeit</w:t>
      </w:r>
      <w:proofErr w:type="spellEnd"/>
      <w:r>
        <w:t>.</w:t>
      </w:r>
    </w:p>
    <w:p w14:paraId="0203B8E4" w14:textId="77777777" w:rsidR="00106E59" w:rsidRDefault="00106E59" w:rsidP="00106E59">
      <w:pPr>
        <w:pStyle w:val="StandardWeb"/>
      </w:pPr>
      <w:proofErr w:type="spellStart"/>
      <w:r>
        <w:t>Auff</w:t>
      </w:r>
      <w:proofErr w:type="spellEnd"/>
      <w:r>
        <w:t xml:space="preserve"> sein </w:t>
      </w:r>
      <w:proofErr w:type="spellStart"/>
      <w:r>
        <w:t>Zukunfft</w:t>
      </w:r>
      <w:proofErr w:type="spellEnd"/>
      <w:r>
        <w:t xml:space="preserve"> ward ich </w:t>
      </w:r>
      <w:proofErr w:type="spellStart"/>
      <w:r>
        <w:t>jtzt</w:t>
      </w:r>
      <w:proofErr w:type="spellEnd"/>
      <w:r>
        <w:t xml:space="preserve"> für der </w:t>
      </w:r>
      <w:proofErr w:type="spellStart"/>
      <w:r>
        <w:t>thür</w:t>
      </w:r>
      <w:proofErr w:type="spellEnd"/>
      <w:r>
        <w:br/>
        <w:t xml:space="preserve">mit öl füll ich mein Lampen </w:t>
      </w:r>
      <w:proofErr w:type="spellStart"/>
      <w:r>
        <w:t>vnnd</w:t>
      </w:r>
      <w:proofErr w:type="spellEnd"/>
      <w:r>
        <w:t xml:space="preserve"> sie schür.</w:t>
      </w:r>
    </w:p>
    <w:p w14:paraId="63D8BA7F" w14:textId="77777777" w:rsidR="00106E59" w:rsidRDefault="00106E59" w:rsidP="00106E59">
      <w:pPr>
        <w:pStyle w:val="StandardWeb"/>
      </w:pPr>
      <w:r>
        <w:t xml:space="preserve">Wenn er wird </w:t>
      </w:r>
      <w:proofErr w:type="spellStart"/>
      <w:r>
        <w:t>komen</w:t>
      </w:r>
      <w:proofErr w:type="spellEnd"/>
      <w:r>
        <w:t xml:space="preserve">, das ich </w:t>
      </w:r>
      <w:proofErr w:type="spellStart"/>
      <w:r>
        <w:t>sey</w:t>
      </w:r>
      <w:proofErr w:type="spellEnd"/>
      <w:r>
        <w:t xml:space="preserve"> bereit,</w:t>
      </w:r>
      <w:r>
        <w:br/>
      </w:r>
      <w:proofErr w:type="spellStart"/>
      <w:r>
        <w:t>auff</w:t>
      </w:r>
      <w:proofErr w:type="spellEnd"/>
      <w:r>
        <w:t xml:space="preserve"> das er mir </w:t>
      </w:r>
      <w:proofErr w:type="spellStart"/>
      <w:r>
        <w:t>geb</w:t>
      </w:r>
      <w:proofErr w:type="spellEnd"/>
      <w:r>
        <w:t xml:space="preserve"> kein bösen </w:t>
      </w:r>
      <w:proofErr w:type="spellStart"/>
      <w:r>
        <w:t>bescheit</w:t>
      </w:r>
      <w:proofErr w:type="spellEnd"/>
      <w:r>
        <w:t>,</w:t>
      </w:r>
    </w:p>
    <w:p w14:paraId="0C7798C5" w14:textId="77777777" w:rsidR="00106E59" w:rsidRDefault="00106E59" w:rsidP="00106E59">
      <w:pPr>
        <w:pStyle w:val="StandardWeb"/>
      </w:pPr>
      <w:r>
        <w:t xml:space="preserve">Wie er den </w:t>
      </w:r>
      <w:proofErr w:type="spellStart"/>
      <w:r>
        <w:t>fünff</w:t>
      </w:r>
      <w:proofErr w:type="spellEnd"/>
      <w:r>
        <w:t xml:space="preserve"> tollen </w:t>
      </w:r>
      <w:proofErr w:type="spellStart"/>
      <w:r>
        <w:t>Jungfrawen</w:t>
      </w:r>
      <w:proofErr w:type="spellEnd"/>
      <w:r>
        <w:t xml:space="preserve"> </w:t>
      </w:r>
      <w:proofErr w:type="spellStart"/>
      <w:r>
        <w:t>thut</w:t>
      </w:r>
      <w:proofErr w:type="spellEnd"/>
      <w:r>
        <w:t>,</w:t>
      </w:r>
      <w:r>
        <w:br/>
        <w:t xml:space="preserve">die </w:t>
      </w:r>
      <w:proofErr w:type="spellStart"/>
      <w:r>
        <w:t>hauffen</w:t>
      </w:r>
      <w:proofErr w:type="spellEnd"/>
      <w:r>
        <w:t xml:space="preserve"> bleiben müssen mit </w:t>
      </w:r>
      <w:proofErr w:type="spellStart"/>
      <w:r>
        <w:t>vnmut</w:t>
      </w:r>
      <w:proofErr w:type="spellEnd"/>
      <w:r>
        <w:t>.</w:t>
      </w:r>
    </w:p>
    <w:p w14:paraId="632C86FF" w14:textId="77777777" w:rsidR="00106E59" w:rsidRDefault="00106E59" w:rsidP="00106E59">
      <w:pPr>
        <w:pStyle w:val="StandardWeb"/>
      </w:pPr>
      <w:r>
        <w:t xml:space="preserve">Denn sie </w:t>
      </w:r>
      <w:proofErr w:type="spellStart"/>
      <w:r>
        <w:t>jr</w:t>
      </w:r>
      <w:proofErr w:type="spellEnd"/>
      <w:r>
        <w:t xml:space="preserve"> Lampen nicht hatten geschürt</w:t>
      </w:r>
      <w:r>
        <w:br/>
      </w:r>
      <w:proofErr w:type="spellStart"/>
      <w:r>
        <w:t>vnd</w:t>
      </w:r>
      <w:proofErr w:type="spellEnd"/>
      <w:r>
        <w:t xml:space="preserve"> mit öl </w:t>
      </w:r>
      <w:proofErr w:type="spellStart"/>
      <w:r>
        <w:t>gefüllet</w:t>
      </w:r>
      <w:proofErr w:type="spellEnd"/>
      <w:r>
        <w:t xml:space="preserve">, wie </w:t>
      </w:r>
      <w:proofErr w:type="spellStart"/>
      <w:r>
        <w:t>sichs</w:t>
      </w:r>
      <w:proofErr w:type="spellEnd"/>
      <w:r>
        <w:t xml:space="preserve"> </w:t>
      </w:r>
      <w:proofErr w:type="spellStart"/>
      <w:r>
        <w:t>gebürt</w:t>
      </w:r>
      <w:proofErr w:type="spellEnd"/>
      <w:r>
        <w:t>.</w:t>
      </w:r>
    </w:p>
    <w:p w14:paraId="3E43BEC7" w14:textId="77777777" w:rsidR="00106E59" w:rsidRDefault="00106E59" w:rsidP="00106E59">
      <w:pPr>
        <w:pStyle w:val="StandardWeb"/>
      </w:pPr>
      <w:r>
        <w:t xml:space="preserve">HErr Christ, mein lieber </w:t>
      </w:r>
      <w:proofErr w:type="spellStart"/>
      <w:r>
        <w:t>breutgam</w:t>
      </w:r>
      <w:proofErr w:type="spellEnd"/>
      <w:r>
        <w:t xml:space="preserve">, </w:t>
      </w:r>
      <w:proofErr w:type="spellStart"/>
      <w:r>
        <w:t>kom</w:t>
      </w:r>
      <w:proofErr w:type="spellEnd"/>
      <w:r>
        <w:t xml:space="preserve"> schier!</w:t>
      </w:r>
      <w:r>
        <w:br/>
        <w:t xml:space="preserve">hol </w:t>
      </w:r>
      <w:proofErr w:type="spellStart"/>
      <w:r>
        <w:t>vns</w:t>
      </w:r>
      <w:proofErr w:type="spellEnd"/>
      <w:r>
        <w:t xml:space="preserve"> aus dem </w:t>
      </w:r>
      <w:proofErr w:type="spellStart"/>
      <w:r>
        <w:t>Jammerthal</w:t>
      </w:r>
      <w:proofErr w:type="spellEnd"/>
      <w:r>
        <w:t xml:space="preserve"> heim zu dir!</w:t>
      </w:r>
    </w:p>
    <w:p w14:paraId="47FA9F7A" w14:textId="77777777" w:rsidR="00106E59" w:rsidRDefault="00106E59" w:rsidP="00106E59">
      <w:pPr>
        <w:pStyle w:val="StandardWeb"/>
      </w:pPr>
      <w:r>
        <w:t>Amen.</w:t>
      </w:r>
    </w:p>
    <w:p w14:paraId="74C4D439" w14:textId="77777777" w:rsidR="00106E59" w:rsidRDefault="00106E59" w:rsidP="00106E59">
      <w:pPr>
        <w:pStyle w:val="StandardWeb"/>
      </w:pPr>
      <w:r>
        <w:t>In die Johannis, 1560</w:t>
      </w:r>
    </w:p>
    <w:p w14:paraId="08F4BC8F" w14:textId="0E12658A" w:rsidR="00570587" w:rsidRDefault="00570587" w:rsidP="00570587">
      <w:pPr>
        <w:pStyle w:val="berschrift1"/>
      </w:pPr>
      <w:r w:rsidRPr="00994D50">
        <w:t>Wir danken dir für diesen Trost</w:t>
      </w:r>
    </w:p>
    <w:p w14:paraId="2FF2652F" w14:textId="77777777" w:rsidR="00570587" w:rsidRDefault="00570587" w:rsidP="00570587">
      <w:pPr>
        <w:pStyle w:val="StandardWeb"/>
      </w:pPr>
      <w:r>
        <w:t>Wir danken dir für diesen Trost,</w:t>
      </w:r>
      <w:r>
        <w:br/>
        <w:t>Hilf, dass wir fest dran halten.</w:t>
      </w:r>
      <w:r>
        <w:br/>
        <w:t>Herr Christ, der du uns hast erlöst,</w:t>
      </w:r>
      <w:r>
        <w:br/>
        <w:t>Du wollest unser walten.</w:t>
      </w:r>
      <w:r>
        <w:br/>
        <w:t>Stärk unsern Glauben, Herr, an Dich,</w:t>
      </w:r>
      <w:r>
        <w:br/>
        <w:t>Hilf, dass die Lieb dem Nächsten sich</w:t>
      </w:r>
      <w:r>
        <w:br/>
        <w:t xml:space="preserve">Mit Früchten stets beweise. </w:t>
      </w:r>
    </w:p>
    <w:p w14:paraId="01208E80" w14:textId="77777777" w:rsidR="00570587" w:rsidRDefault="00570587" w:rsidP="00570587">
      <w:pPr>
        <w:pStyle w:val="StandardWeb"/>
      </w:pPr>
      <w:r>
        <w:t>Amen.</w:t>
      </w:r>
    </w:p>
    <w:p w14:paraId="409EC1A4" w14:textId="1D9FADDF" w:rsidR="00570587" w:rsidRDefault="00570587" w:rsidP="00570587">
      <w:pPr>
        <w:pStyle w:val="berschrift1"/>
      </w:pPr>
      <w:r w:rsidRPr="00106E59">
        <w:t xml:space="preserve">Wir wollen </w:t>
      </w:r>
      <w:proofErr w:type="spellStart"/>
      <w:r w:rsidRPr="00106E59">
        <w:t>singn</w:t>
      </w:r>
      <w:proofErr w:type="spellEnd"/>
      <w:r w:rsidRPr="00106E59">
        <w:t xml:space="preserve"> ein‘ Lobgesang</w:t>
      </w:r>
    </w:p>
    <w:p w14:paraId="25777776" w14:textId="77777777" w:rsidR="00570587" w:rsidRDefault="00570587" w:rsidP="00570587">
      <w:pPr>
        <w:pStyle w:val="StandardWeb"/>
      </w:pPr>
      <w:r>
        <w:t xml:space="preserve">1.) Wir wollen </w:t>
      </w:r>
      <w:proofErr w:type="spellStart"/>
      <w:r>
        <w:t>singn</w:t>
      </w:r>
      <w:proofErr w:type="spellEnd"/>
      <w:r>
        <w:t xml:space="preserve"> ein‘ Lobgesang</w:t>
      </w:r>
      <w:r>
        <w:br/>
        <w:t>Christo, dem Herrn, zu Preis und Dank,</w:t>
      </w:r>
      <w:r>
        <w:br/>
        <w:t xml:space="preserve">Der Sankt Johann vor ihm </w:t>
      </w:r>
      <w:proofErr w:type="spellStart"/>
      <w:r>
        <w:t>hersandt</w:t>
      </w:r>
      <w:proofErr w:type="spellEnd"/>
      <w:r>
        <w:t>,</w:t>
      </w:r>
      <w:r>
        <w:br/>
        <w:t>Durch ihn sein Zukunft macht bekannt.</w:t>
      </w:r>
    </w:p>
    <w:p w14:paraId="732EBD42" w14:textId="77777777" w:rsidR="00570587" w:rsidRDefault="00570587" w:rsidP="00570587">
      <w:pPr>
        <w:pStyle w:val="StandardWeb"/>
      </w:pPr>
      <w:r>
        <w:t xml:space="preserve">2.) Die </w:t>
      </w:r>
      <w:proofErr w:type="spellStart"/>
      <w:r>
        <w:t>Buß</w:t>
      </w:r>
      <w:proofErr w:type="spellEnd"/>
      <w:r>
        <w:t>‘ er predigt in der Wüst‘,</w:t>
      </w:r>
      <w:r>
        <w:br/>
        <w:t>Euer Leben ihr bessern müsst,</w:t>
      </w:r>
      <w:r>
        <w:br/>
        <w:t>Das Himmelreich kommt jetzt herbei,</w:t>
      </w:r>
      <w:r>
        <w:br/>
        <w:t xml:space="preserve">Tut rechte </w:t>
      </w:r>
      <w:proofErr w:type="spellStart"/>
      <w:r>
        <w:t>Buß</w:t>
      </w:r>
      <w:proofErr w:type="spellEnd"/>
      <w:r>
        <w:t xml:space="preserve">‘ </w:t>
      </w:r>
      <w:proofErr w:type="spellStart"/>
      <w:r>
        <w:t>ohn</w:t>
      </w:r>
      <w:proofErr w:type="spellEnd"/>
      <w:r>
        <w:t xml:space="preserve">‘ </w:t>
      </w:r>
      <w:proofErr w:type="spellStart"/>
      <w:r>
        <w:t>Gleißnerei</w:t>
      </w:r>
      <w:proofErr w:type="spellEnd"/>
      <w:r>
        <w:t>.</w:t>
      </w:r>
    </w:p>
    <w:p w14:paraId="631F938C" w14:textId="77777777" w:rsidR="00570587" w:rsidRDefault="00570587" w:rsidP="00570587">
      <w:pPr>
        <w:pStyle w:val="StandardWeb"/>
      </w:pPr>
      <w:r>
        <w:t>3.) Viel Volks in die Wüst‘ zu ihm lief,</w:t>
      </w:r>
      <w:r>
        <w:br/>
        <w:t xml:space="preserve">Mit lauter </w:t>
      </w:r>
      <w:proofErr w:type="spellStart"/>
      <w:r>
        <w:t>Stimm</w:t>
      </w:r>
      <w:proofErr w:type="spellEnd"/>
      <w:r>
        <w:t>‘ er schrie und rief:</w:t>
      </w:r>
      <w:r>
        <w:br/>
        <w:t>Bessert das Leben, es ist Zeit,</w:t>
      </w:r>
      <w:r>
        <w:br/>
        <w:t>Der rechte Richter ist nicht weit.</w:t>
      </w:r>
    </w:p>
    <w:p w14:paraId="4D6C4464" w14:textId="77777777" w:rsidR="00570587" w:rsidRDefault="00570587" w:rsidP="00570587">
      <w:pPr>
        <w:pStyle w:val="StandardWeb"/>
      </w:pPr>
      <w:r>
        <w:t>4.) Die Axt hat er an Baum gelegt,</w:t>
      </w:r>
      <w:r>
        <w:br/>
        <w:t>Welcher kein‘ gute Früchte trägt,</w:t>
      </w:r>
      <w:r>
        <w:br/>
        <w:t>Wird er ins Feuer werfen hin:</w:t>
      </w:r>
      <w:r>
        <w:br/>
        <w:t>Drum seinen Weg bereitet ihm.</w:t>
      </w:r>
    </w:p>
    <w:p w14:paraId="4D8884B2" w14:textId="77777777" w:rsidR="00570587" w:rsidRDefault="00570587" w:rsidP="00570587">
      <w:pPr>
        <w:pStyle w:val="StandardWeb"/>
      </w:pPr>
      <w:r>
        <w:t>5.) Den Weizen wird er sammeln ein,</w:t>
      </w:r>
      <w:r>
        <w:br/>
        <w:t xml:space="preserve">Die Auserwählten in sein‘ </w:t>
      </w:r>
      <w:proofErr w:type="spellStart"/>
      <w:r>
        <w:t>Scheun</w:t>
      </w:r>
      <w:proofErr w:type="spellEnd"/>
      <w:r>
        <w:t>‘,</w:t>
      </w:r>
      <w:r>
        <w:br/>
        <w:t>Die Gottlosen wird er wie Spreu</w:t>
      </w:r>
      <w:r>
        <w:br/>
        <w:t>Verbrennen und wie Stroh und Heu.</w:t>
      </w:r>
    </w:p>
    <w:p w14:paraId="09578EBD" w14:textId="77777777" w:rsidR="00570587" w:rsidRDefault="00570587" w:rsidP="00570587">
      <w:pPr>
        <w:pStyle w:val="StandardWeb"/>
      </w:pPr>
      <w:r>
        <w:t xml:space="preserve">6.) Die </w:t>
      </w:r>
      <w:proofErr w:type="spellStart"/>
      <w:r>
        <w:t>Schriftgelehrt’n</w:t>
      </w:r>
      <w:proofErr w:type="spellEnd"/>
      <w:r>
        <w:t xml:space="preserve"> schalt er gar sehr,</w:t>
      </w:r>
      <w:r>
        <w:br/>
        <w:t>Die Gleißner wie die Pharisäer.</w:t>
      </w:r>
      <w:r>
        <w:br/>
        <w:t xml:space="preserve">‚Ihr rühmt euch Kinder </w:t>
      </w:r>
      <w:proofErr w:type="spellStart"/>
      <w:r>
        <w:t>Abrahae</w:t>
      </w:r>
      <w:proofErr w:type="spellEnd"/>
      <w:r>
        <w:br/>
        <w:t>Und seid nichts desto frömmere.‘</w:t>
      </w:r>
    </w:p>
    <w:p w14:paraId="7F0B959D" w14:textId="77777777" w:rsidR="00570587" w:rsidRDefault="00570587" w:rsidP="00570587">
      <w:pPr>
        <w:pStyle w:val="StandardWeb"/>
      </w:pPr>
      <w:r>
        <w:t>7.) Man fragt ihn: Ob er Christus wär?</w:t>
      </w:r>
      <w:r>
        <w:br/>
        <w:t>‚Ich bin’s nicht, bald wird kommen er.</w:t>
      </w:r>
      <w:r>
        <w:br/>
        <w:t>Der lang vor mir gewesen ist,</w:t>
      </w:r>
      <w:r>
        <w:br/>
        <w:t>Der Welt Heiland, der wahre Christ.‘</w:t>
      </w:r>
    </w:p>
    <w:p w14:paraId="7A77A7A3" w14:textId="77777777" w:rsidR="00570587" w:rsidRDefault="00570587" w:rsidP="00570587">
      <w:pPr>
        <w:pStyle w:val="StandardWeb"/>
      </w:pPr>
      <w:r>
        <w:t>8.) Er zeigt ihn mit dem Finger sein,</w:t>
      </w:r>
      <w:r>
        <w:br/>
        <w:t xml:space="preserve">Sprach: ‚Das ist Gottes </w:t>
      </w:r>
      <w:proofErr w:type="spellStart"/>
      <w:r>
        <w:t>Lämmelein</w:t>
      </w:r>
      <w:proofErr w:type="spellEnd"/>
      <w:r>
        <w:t>,</w:t>
      </w:r>
      <w:r>
        <w:br/>
        <w:t xml:space="preserve">Das trägt die </w:t>
      </w:r>
      <w:proofErr w:type="spellStart"/>
      <w:r>
        <w:t>Sünd</w:t>
      </w:r>
      <w:proofErr w:type="spellEnd"/>
      <w:r>
        <w:t>‘ der ganzen Welt,</w:t>
      </w:r>
      <w:r>
        <w:br/>
        <w:t>Sein Opfer Gott allein gefällt.</w:t>
      </w:r>
    </w:p>
    <w:p w14:paraId="5B66FEF1" w14:textId="77777777" w:rsidR="00570587" w:rsidRDefault="00570587" w:rsidP="00570587">
      <w:pPr>
        <w:pStyle w:val="StandardWeb"/>
      </w:pPr>
      <w:r>
        <w:t>9.) Ich bin viel zu gering dazu,</w:t>
      </w:r>
      <w:r>
        <w:br/>
        <w:t>Dass ich auflösen sollt sein‘ Schuh,</w:t>
      </w:r>
      <w:r>
        <w:br/>
        <w:t xml:space="preserve">Taufen wird er mit </w:t>
      </w:r>
      <w:proofErr w:type="spellStart"/>
      <w:r>
        <w:t>Feu’r</w:t>
      </w:r>
      <w:proofErr w:type="spellEnd"/>
      <w:r>
        <w:t xml:space="preserve"> und Geist,</w:t>
      </w:r>
      <w:r>
        <w:br/>
        <w:t xml:space="preserve">Wahrer Sohn </w:t>
      </w:r>
      <w:proofErr w:type="spellStart"/>
      <w:r>
        <w:t>Gott’s</w:t>
      </w:r>
      <w:proofErr w:type="spellEnd"/>
      <w:r>
        <w:t xml:space="preserve"> er ist und heißt.‘</w:t>
      </w:r>
    </w:p>
    <w:p w14:paraId="194F3E97" w14:textId="77777777" w:rsidR="00570587" w:rsidRDefault="00570587" w:rsidP="00570587">
      <w:pPr>
        <w:pStyle w:val="StandardWeb"/>
      </w:pPr>
      <w:r>
        <w:t>10.) Wir danken dir, Herr Jesu Christ,</w:t>
      </w:r>
      <w:r>
        <w:br/>
      </w:r>
      <w:proofErr w:type="spellStart"/>
      <w:r>
        <w:t>Dess</w:t>
      </w:r>
      <w:proofErr w:type="spellEnd"/>
      <w:r>
        <w:t>‘ Vorläufer Johannes ist.</w:t>
      </w:r>
      <w:r>
        <w:br/>
        <w:t>Hilf, dass wir folgen seiner Lehr‘,</w:t>
      </w:r>
      <w:r>
        <w:br/>
        <w:t>So tun wir ihm sein‘ rechte Ehr‘.</w:t>
      </w:r>
    </w:p>
    <w:p w14:paraId="733BBEFB" w14:textId="67839859" w:rsidR="00BD71A4" w:rsidRDefault="00BD71A4" w:rsidP="00570587">
      <w:pPr>
        <w:pStyle w:val="berschrift1"/>
      </w:pPr>
    </w:p>
    <w:p w14:paraId="561A978C" w14:textId="77777777" w:rsidR="00BD71A4" w:rsidRDefault="00BD71A4" w:rsidP="00570587">
      <w:pPr>
        <w:spacing w:after="0" w:line="240" w:lineRule="auto"/>
        <w:rPr>
          <w:rFonts w:eastAsia="Times New Roman"/>
          <w:b/>
          <w:bCs/>
          <w:color w:val="000000"/>
          <w:kern w:val="36"/>
          <w:sz w:val="36"/>
          <w:szCs w:val="48"/>
          <w:lang w:eastAsia="de-DE"/>
        </w:rPr>
      </w:pPr>
      <w:r>
        <w:br w:type="page"/>
      </w:r>
    </w:p>
    <w:p w14:paraId="5534B325" w14:textId="77777777" w:rsidR="00D5498D" w:rsidRPr="00D5498D" w:rsidRDefault="00D5498D" w:rsidP="00570587">
      <w:pPr>
        <w:pStyle w:val="berschrift1"/>
      </w:pPr>
      <w:r w:rsidRPr="00D5498D">
        <w:t>Quellen:</w:t>
      </w:r>
    </w:p>
    <w:p w14:paraId="61C971C0" w14:textId="77777777" w:rsidR="00BD71A4" w:rsidRDefault="00D5498D" w:rsidP="0057058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081DAE64" w14:textId="77777777" w:rsidR="00BD71A4" w:rsidRDefault="00D95700" w:rsidP="00570587">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5B7EB6C" w14:textId="77777777" w:rsidR="00BD71A4" w:rsidRDefault="00D95700" w:rsidP="00570587">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BCF77CF" w14:textId="77777777" w:rsidR="00BD71A4" w:rsidRDefault="00D95700" w:rsidP="00570587">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134177D" w14:textId="77777777" w:rsidR="00BD71A4" w:rsidRDefault="00D95700" w:rsidP="00570587">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67607B3" w14:textId="77777777" w:rsidR="00D5498D" w:rsidRPr="00D5498D" w:rsidRDefault="00BD71A4" w:rsidP="00570587">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9125072" w14:textId="77777777" w:rsidR="00D5498D" w:rsidRPr="00D5498D" w:rsidRDefault="00D5498D" w:rsidP="0057058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A4E6E7" w14:textId="77777777" w:rsidR="00D5498D" w:rsidRPr="00D5498D" w:rsidRDefault="00D5498D" w:rsidP="0057058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3AFC51" w14:textId="77777777" w:rsidR="00BD71A4" w:rsidRDefault="00BD71A4" w:rsidP="00570587">
      <w:pPr>
        <w:spacing w:after="0" w:line="240" w:lineRule="auto"/>
        <w:rPr>
          <w:rFonts w:eastAsia="Times New Roman"/>
          <w:color w:val="000000"/>
          <w:szCs w:val="24"/>
          <w:lang w:eastAsia="de-DE"/>
        </w:rPr>
      </w:pPr>
      <w:r>
        <w:rPr>
          <w:rFonts w:eastAsia="Times New Roman"/>
          <w:color w:val="000000"/>
          <w:szCs w:val="24"/>
          <w:lang w:eastAsia="de-DE"/>
        </w:rPr>
        <w:br w:type="page"/>
      </w:r>
    </w:p>
    <w:p w14:paraId="6CEE8571" w14:textId="77777777" w:rsidR="00082307" w:rsidRDefault="00BD71A4" w:rsidP="00570587">
      <w:pPr>
        <w:pStyle w:val="berschrift1"/>
      </w:pPr>
      <w:r>
        <w:t>Spendenaufruf</w:t>
      </w:r>
    </w:p>
    <w:p w14:paraId="15822DF9" w14:textId="77777777" w:rsidR="00BD71A4" w:rsidRDefault="00BD71A4" w:rsidP="0057058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E2A6EEA"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CEDEF74"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F083D49"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A23F503"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07B1F40" w14:textId="77777777" w:rsidR="00BD71A4" w:rsidRDefault="00D95700" w:rsidP="00570587">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E6AA5B4"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4C63C0DC"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9EA82ED" w14:textId="77777777" w:rsidR="00BD71A4" w:rsidRDefault="00BD71A4" w:rsidP="0057058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4AD911F" w14:textId="77777777" w:rsidR="00D5498D" w:rsidRPr="00D5498D" w:rsidRDefault="00D5498D" w:rsidP="0057058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A50FA1" w14:textId="77777777" w:rsidR="008E63BE" w:rsidRDefault="00D5498D" w:rsidP="0057058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50DF" w14:textId="77777777" w:rsidR="000B6ECB" w:rsidRDefault="000B6ECB" w:rsidP="00CA68D9">
      <w:pPr>
        <w:spacing w:after="0" w:line="240" w:lineRule="auto"/>
      </w:pPr>
      <w:r>
        <w:separator/>
      </w:r>
    </w:p>
  </w:endnote>
  <w:endnote w:type="continuationSeparator" w:id="0">
    <w:p w14:paraId="3EA58CA7" w14:textId="77777777" w:rsidR="000B6ECB" w:rsidRDefault="000B6EC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43D55" w14:textId="77777777" w:rsidR="000B6ECB" w:rsidRDefault="000B6ECB" w:rsidP="00CA68D9">
      <w:pPr>
        <w:spacing w:after="0" w:line="240" w:lineRule="auto"/>
      </w:pPr>
      <w:r>
        <w:separator/>
      </w:r>
    </w:p>
  </w:footnote>
  <w:footnote w:type="continuationSeparator" w:id="0">
    <w:p w14:paraId="08D08D78" w14:textId="77777777" w:rsidR="000B6ECB" w:rsidRDefault="000B6ECB" w:rsidP="00CA68D9">
      <w:pPr>
        <w:spacing w:after="0" w:line="240" w:lineRule="auto"/>
      </w:pPr>
      <w:r>
        <w:continuationSeparator/>
      </w:r>
    </w:p>
  </w:footnote>
  <w:footnote w:id="1">
    <w:p w14:paraId="0E7F6EFE" w14:textId="29871261" w:rsidR="00570587" w:rsidRDefault="00570587">
      <w:pPr>
        <w:pStyle w:val="Funotentext"/>
      </w:pPr>
      <w:r>
        <w:rPr>
          <w:rStyle w:val="Funotenzeichen"/>
        </w:rPr>
        <w:footnoteRef/>
      </w:r>
      <w:r>
        <w:t xml:space="preserve"> Völlerei</w:t>
      </w:r>
    </w:p>
  </w:footnote>
  <w:footnote w:id="2">
    <w:p w14:paraId="277F0C03" w14:textId="36885190" w:rsidR="005D31D6" w:rsidRDefault="005D31D6">
      <w:pPr>
        <w:pStyle w:val="Funotentext"/>
      </w:pPr>
      <w:r>
        <w:rPr>
          <w:rStyle w:val="Funotenzeichen"/>
        </w:rPr>
        <w:footnoteRef/>
      </w:r>
      <w:r>
        <w:t xml:space="preserve"> Aus, weg</w:t>
      </w:r>
    </w:p>
  </w:footnote>
  <w:footnote w:id="3">
    <w:p w14:paraId="1E574601" w14:textId="77777777" w:rsidR="00961F47" w:rsidRDefault="00961F47" w:rsidP="00961F47">
      <w:pPr>
        <w:pStyle w:val="Funotentext"/>
      </w:pPr>
      <w:r>
        <w:rPr>
          <w:rStyle w:val="Funotenzeichen"/>
        </w:rPr>
        <w:footnoteRef/>
      </w:r>
      <w:r>
        <w:t xml:space="preserve"> ganz neu, wie ein von einem Holz eben abgehauener Span</w:t>
      </w:r>
    </w:p>
  </w:footnote>
  <w:footnote w:id="4">
    <w:p w14:paraId="2796B2D9" w14:textId="5B0D73F1" w:rsidR="005751A9" w:rsidRDefault="005751A9">
      <w:pPr>
        <w:pStyle w:val="Funotentext"/>
      </w:pPr>
      <w:r>
        <w:rPr>
          <w:rStyle w:val="Funotenzeichen"/>
        </w:rPr>
        <w:footnoteRef/>
      </w:r>
      <w:r>
        <w:t xml:space="preserve"> herab</w:t>
      </w:r>
    </w:p>
  </w:footnote>
  <w:footnote w:id="5">
    <w:p w14:paraId="75D50101" w14:textId="77777777" w:rsidR="00961F47" w:rsidRDefault="00961F47" w:rsidP="00961F47">
      <w:pPr>
        <w:pStyle w:val="Funotentext"/>
      </w:pPr>
      <w:r>
        <w:rPr>
          <w:rStyle w:val="Funotenzeichen"/>
        </w:rPr>
        <w:footnoteRef/>
      </w:r>
      <w:r>
        <w:t xml:space="preserve"> begleiten</w:t>
      </w:r>
    </w:p>
  </w:footnote>
  <w:footnote w:id="6">
    <w:p w14:paraId="1529C40B" w14:textId="270C430B" w:rsidR="005751A9" w:rsidRDefault="005751A9">
      <w:pPr>
        <w:pStyle w:val="Funotentext"/>
      </w:pPr>
      <w:r>
        <w:rPr>
          <w:rStyle w:val="Funotenzeichen"/>
        </w:rPr>
        <w:footnoteRef/>
      </w:r>
      <w:r>
        <w:rPr>
          <w:rStyle w:val="modern-footnotes-footnotenote"/>
        </w:rPr>
        <w:t>Gang ist eine Erzader.</w:t>
      </w:r>
    </w:p>
  </w:footnote>
  <w:footnote w:id="7">
    <w:p w14:paraId="38FAB44C" w14:textId="6CD986D8" w:rsidR="005751A9" w:rsidRDefault="005751A9">
      <w:pPr>
        <w:pStyle w:val="Funotentext"/>
      </w:pPr>
      <w:r>
        <w:rPr>
          <w:rStyle w:val="Funotenzeichen"/>
        </w:rPr>
        <w:footnoteRef/>
      </w:r>
      <w:r>
        <w:rPr>
          <w:rStyle w:val="modern-footnotes-footnotenote"/>
        </w:rPr>
        <w:t>Flötz oder Fletz ist eine eben hinweglaufende Bergart.</w:t>
      </w:r>
    </w:p>
  </w:footnote>
  <w:footnote w:id="8">
    <w:p w14:paraId="218E6DB6" w14:textId="77777777" w:rsidR="00570587" w:rsidRDefault="00570587" w:rsidP="00570587">
      <w:pPr>
        <w:pStyle w:val="Funotentext"/>
      </w:pPr>
      <w:r>
        <w:rPr>
          <w:rStyle w:val="Funotenzeichen"/>
        </w:rPr>
        <w:footnoteRef/>
      </w:r>
      <w:r>
        <w:t xml:space="preserve"> heiligen</w:t>
      </w:r>
    </w:p>
  </w:footnote>
  <w:footnote w:id="9">
    <w:p w14:paraId="7013ACD1" w14:textId="77777777" w:rsidR="00570587" w:rsidRDefault="00570587" w:rsidP="00570587">
      <w:pPr>
        <w:pStyle w:val="Funotentext"/>
      </w:pPr>
      <w:r>
        <w:rPr>
          <w:rStyle w:val="Funotenzeichen"/>
        </w:rPr>
        <w:footnoteRef/>
      </w:r>
      <w:r>
        <w:t xml:space="preserve"> Verliert</w:t>
      </w:r>
    </w:p>
  </w:footnote>
  <w:footnote w:id="10">
    <w:p w14:paraId="3DD9B5A1" w14:textId="77777777" w:rsidR="00570587" w:rsidRDefault="00570587" w:rsidP="00570587">
      <w:pPr>
        <w:pStyle w:val="Funotentext"/>
      </w:pPr>
      <w:r>
        <w:rPr>
          <w:rStyle w:val="Funotenzeichen"/>
        </w:rPr>
        <w:footnoteRef/>
      </w:r>
      <w:r>
        <w:t xml:space="preserve"> Auferstehung</w:t>
      </w:r>
    </w:p>
  </w:footnote>
  <w:footnote w:id="11">
    <w:p w14:paraId="08D9A6CF" w14:textId="533577BC" w:rsidR="005751A9" w:rsidRDefault="005751A9">
      <w:pPr>
        <w:pStyle w:val="Funotentext"/>
      </w:pPr>
      <w:r>
        <w:rPr>
          <w:rStyle w:val="Funotenzeichen"/>
        </w:rPr>
        <w:footnoteRef/>
      </w:r>
      <w:r>
        <w:t xml:space="preserve"> Lehrer, insbesondere Hauslehrer</w:t>
      </w:r>
    </w:p>
  </w:footnote>
  <w:footnote w:id="12">
    <w:p w14:paraId="5E50D2BE" w14:textId="3BA841DA" w:rsidR="005751A9" w:rsidRDefault="005751A9">
      <w:pPr>
        <w:pStyle w:val="Funotentext"/>
      </w:pPr>
      <w:r>
        <w:rPr>
          <w:rStyle w:val="Funotenzeichen"/>
        </w:rPr>
        <w:footnoteRef/>
      </w:r>
      <w:r>
        <w:t xml:space="preserve"> </w:t>
      </w:r>
      <w:r>
        <w:t>steuree</w:t>
      </w:r>
    </w:p>
  </w:footnote>
  <w:footnote w:id="13">
    <w:p w14:paraId="532FAAFB" w14:textId="311BF38F" w:rsidR="005751A9" w:rsidRDefault="005751A9">
      <w:pPr>
        <w:pStyle w:val="Funotentext"/>
      </w:pPr>
      <w:r>
        <w:rPr>
          <w:rStyle w:val="Funotenzeichen"/>
        </w:rPr>
        <w:footnoteRef/>
      </w:r>
      <w:r>
        <w:t xml:space="preserve"> Eingepflanzt, auch aufgepfropft</w:t>
      </w:r>
    </w:p>
  </w:footnote>
  <w:footnote w:id="14">
    <w:p w14:paraId="2A8430BD" w14:textId="7EB15CDD" w:rsidR="005751A9" w:rsidRDefault="005751A9">
      <w:pPr>
        <w:pStyle w:val="Funotentext"/>
      </w:pPr>
      <w:r>
        <w:rPr>
          <w:rStyle w:val="Funotenzeichen"/>
        </w:rPr>
        <w:footnoteRef/>
      </w:r>
      <w:r>
        <w:t xml:space="preserve"> bleiben</w:t>
      </w:r>
    </w:p>
  </w:footnote>
  <w:footnote w:id="15">
    <w:p w14:paraId="148D3D1D" w14:textId="77777777" w:rsidR="00994D50" w:rsidRDefault="00994D50" w:rsidP="00994D50">
      <w:pPr>
        <w:pStyle w:val="Funotentext"/>
      </w:pPr>
      <w:r>
        <w:rPr>
          <w:rStyle w:val="Funotenzeichen"/>
        </w:rPr>
        <w:footnoteRef/>
      </w:r>
      <w:r>
        <w:t xml:space="preserve"> Eine Art Erz, nicht reichhaltig</w:t>
      </w:r>
    </w:p>
  </w:footnote>
  <w:footnote w:id="16">
    <w:p w14:paraId="096E4BCB" w14:textId="77777777" w:rsidR="00994D50" w:rsidRDefault="00994D50" w:rsidP="00994D50">
      <w:pPr>
        <w:pStyle w:val="Funotentext"/>
      </w:pPr>
      <w:r>
        <w:rPr>
          <w:rStyle w:val="Funotenzeichen"/>
        </w:rPr>
        <w:footnoteRef/>
      </w:r>
      <w:r>
        <w:t xml:space="preserve"> </w:t>
      </w:r>
      <w:r>
        <w:rPr>
          <w:rStyle w:val="modern-footnotes-footnotenote"/>
        </w:rPr>
        <w:t xml:space="preserve">eine von Schwefel und Arsenik </w:t>
      </w:r>
      <w:r>
        <w:rPr>
          <w:rStyle w:val="modern-footnotes-footnotenote"/>
        </w:rPr>
        <w:t>durchsetzte Eisenerde.</w:t>
      </w:r>
    </w:p>
  </w:footnote>
  <w:footnote w:id="17">
    <w:p w14:paraId="675E5E72" w14:textId="77777777" w:rsidR="00994D50" w:rsidRDefault="00994D50" w:rsidP="00994D50">
      <w:pPr>
        <w:pStyle w:val="Funotentext"/>
      </w:pPr>
      <w:r>
        <w:rPr>
          <w:rStyle w:val="Funotenzeichen"/>
        </w:rPr>
        <w:footnoteRef/>
      </w:r>
      <w:r>
        <w:t xml:space="preserve"> </w:t>
      </w:r>
      <w:r>
        <w:rPr>
          <w:rStyle w:val="modern-footnotes-footnotenote"/>
        </w:rPr>
        <w:t>Mathesius erklärt Quarz oder Querz als Quad-Erz, eine taube und leere Bergart oder Erzerde.</w:t>
      </w:r>
    </w:p>
  </w:footnote>
  <w:footnote w:id="18">
    <w:p w14:paraId="2A5A21FE" w14:textId="77777777" w:rsidR="00994D50" w:rsidRDefault="00994D50" w:rsidP="00994D50">
      <w:pPr>
        <w:pStyle w:val="Funotentext"/>
      </w:pPr>
      <w:r>
        <w:rPr>
          <w:rStyle w:val="Funotenzeichen"/>
        </w:rPr>
        <w:footnoteRef/>
      </w:r>
      <w:r>
        <w:t xml:space="preserve"> </w:t>
      </w:r>
      <w:r>
        <w:rPr>
          <w:rStyle w:val="modern-footnotes-footnotenote"/>
        </w:rPr>
        <w:t>eine kleine Ader, die das Gesteine zerteilt.</w:t>
      </w:r>
    </w:p>
  </w:footnote>
  <w:footnote w:id="19">
    <w:p w14:paraId="6B218A7D" w14:textId="4397E1A9" w:rsidR="005751A9" w:rsidRDefault="005751A9">
      <w:pPr>
        <w:pStyle w:val="Funotentext"/>
      </w:pPr>
      <w:r>
        <w:rPr>
          <w:rStyle w:val="Funotenzeichen"/>
        </w:rPr>
        <w:footnoteRef/>
      </w:r>
      <w:r>
        <w:t xml:space="preserve"> schrie</w:t>
      </w:r>
    </w:p>
  </w:footnote>
  <w:footnote w:id="20">
    <w:p w14:paraId="542FFB38" w14:textId="71F70721" w:rsidR="005751A9" w:rsidRDefault="005751A9">
      <w:pPr>
        <w:pStyle w:val="Funotentext"/>
      </w:pPr>
      <w:r>
        <w:rPr>
          <w:rStyle w:val="Funotenzeichen"/>
        </w:rPr>
        <w:footnoteRef/>
      </w:r>
      <w:r>
        <w:t xml:space="preserve"> Verlassen</w:t>
      </w:r>
    </w:p>
  </w:footnote>
  <w:footnote w:id="21">
    <w:p w14:paraId="1C7F726A" w14:textId="23860634" w:rsidR="00570587" w:rsidRDefault="00570587">
      <w:pPr>
        <w:pStyle w:val="Funotentext"/>
      </w:pPr>
      <w:r>
        <w:rPr>
          <w:rStyle w:val="Funotenzeichen"/>
        </w:rPr>
        <w:footnoteRef/>
      </w:r>
      <w:r>
        <w:t xml:space="preserve"> Auferstehung</w:t>
      </w:r>
    </w:p>
  </w:footnote>
  <w:footnote w:id="22">
    <w:p w14:paraId="247FA604" w14:textId="77777777" w:rsidR="00994D50" w:rsidRDefault="00994D50" w:rsidP="00994D50">
      <w:pPr>
        <w:pStyle w:val="Funotentext"/>
      </w:pPr>
      <w:r>
        <w:rPr>
          <w:rStyle w:val="Funotenzeichen"/>
        </w:rPr>
        <w:footnoteRef/>
      </w:r>
      <w:r>
        <w:t xml:space="preserve"> Pfeilen</w:t>
      </w:r>
    </w:p>
  </w:footnote>
  <w:footnote w:id="23">
    <w:p w14:paraId="50D2F0EB" w14:textId="10405F17" w:rsidR="005011CC" w:rsidRDefault="005011CC">
      <w:pPr>
        <w:pStyle w:val="Funotentext"/>
      </w:pPr>
      <w:r>
        <w:rPr>
          <w:rStyle w:val="Funotenzeichen"/>
        </w:rPr>
        <w:footnoteRef/>
      </w:r>
      <w:r>
        <w:t xml:space="preserve"> </w:t>
      </w:r>
      <w:r>
        <w:rPr>
          <w:rStyle w:val="modern-footnotes-footnotenote"/>
        </w:rPr>
        <w:t>(mit einem Stück vom Panzer die Geschirre reinigen, mit harten Worten züchtigen)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72"/>
    <w:rsid w:val="000700B0"/>
    <w:rsid w:val="00082307"/>
    <w:rsid w:val="000B6ECB"/>
    <w:rsid w:val="000C66E5"/>
    <w:rsid w:val="000D088F"/>
    <w:rsid w:val="00106E59"/>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11CC"/>
    <w:rsid w:val="0050276E"/>
    <w:rsid w:val="00537F59"/>
    <w:rsid w:val="00570587"/>
    <w:rsid w:val="005751A9"/>
    <w:rsid w:val="005D31D6"/>
    <w:rsid w:val="00636F93"/>
    <w:rsid w:val="00642C46"/>
    <w:rsid w:val="006E6CAE"/>
    <w:rsid w:val="007106F4"/>
    <w:rsid w:val="007166CE"/>
    <w:rsid w:val="00737EF6"/>
    <w:rsid w:val="00760119"/>
    <w:rsid w:val="007E1779"/>
    <w:rsid w:val="0083667B"/>
    <w:rsid w:val="00883D4B"/>
    <w:rsid w:val="008D7463"/>
    <w:rsid w:val="008E417E"/>
    <w:rsid w:val="008E63BE"/>
    <w:rsid w:val="00961F47"/>
    <w:rsid w:val="00994D50"/>
    <w:rsid w:val="009A19EB"/>
    <w:rsid w:val="009B322A"/>
    <w:rsid w:val="009F720B"/>
    <w:rsid w:val="00A8716C"/>
    <w:rsid w:val="00AD1672"/>
    <w:rsid w:val="00B365E5"/>
    <w:rsid w:val="00B928DD"/>
    <w:rsid w:val="00BD71A4"/>
    <w:rsid w:val="00C35859"/>
    <w:rsid w:val="00CA68D9"/>
    <w:rsid w:val="00CC4EAC"/>
    <w:rsid w:val="00CE1BC3"/>
    <w:rsid w:val="00CE56D9"/>
    <w:rsid w:val="00D14D4F"/>
    <w:rsid w:val="00D5498D"/>
    <w:rsid w:val="00D56329"/>
    <w:rsid w:val="00D95700"/>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CC8C"/>
  <w15:chartTrackingRefBased/>
  <w15:docId w15:val="{C0E5CA51-E672-4DCD-A9F5-1B963F1A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570587"/>
  </w:style>
  <w:style w:type="character" w:customStyle="1" w:styleId="cat-links">
    <w:name w:val="cat-links"/>
    <w:basedOn w:val="Absatz-Standardschriftart"/>
    <w:rsid w:val="00570587"/>
  </w:style>
  <w:style w:type="character" w:customStyle="1" w:styleId="tags-links">
    <w:name w:val="tags-links"/>
    <w:basedOn w:val="Absatz-Standardschriftart"/>
    <w:rsid w:val="00570587"/>
  </w:style>
  <w:style w:type="character" w:styleId="Hervorhebung">
    <w:name w:val="Emphasis"/>
    <w:basedOn w:val="Absatz-Standardschriftart"/>
    <w:uiPriority w:val="20"/>
    <w:qFormat/>
    <w:rsid w:val="00570587"/>
    <w:rPr>
      <w:i/>
      <w:iCs/>
    </w:rPr>
  </w:style>
  <w:style w:type="character" w:customStyle="1" w:styleId="comments-link">
    <w:name w:val="comments-link"/>
    <w:basedOn w:val="Absatz-Standardschriftart"/>
    <w:rsid w:val="00570587"/>
  </w:style>
  <w:style w:type="character" w:customStyle="1" w:styleId="modern-footnotes-footnotenote">
    <w:name w:val="modern-footnotes-footnote__note"/>
    <w:basedOn w:val="Absatz-Standardschriftart"/>
    <w:rsid w:val="00994D50"/>
  </w:style>
  <w:style w:type="character" w:styleId="BesuchterLink">
    <w:name w:val="FollowedHyperlink"/>
    <w:basedOn w:val="Absatz-Standardschriftart"/>
    <w:uiPriority w:val="99"/>
    <w:semiHidden/>
    <w:unhideWhenUsed/>
    <w:rsid w:val="00106E59"/>
    <w:rPr>
      <w:color w:val="954F72" w:themeColor="followedHyperlink"/>
      <w:u w:val="single"/>
    </w:rPr>
  </w:style>
  <w:style w:type="paragraph" w:styleId="Endnotentext">
    <w:name w:val="endnote text"/>
    <w:basedOn w:val="Standard"/>
    <w:link w:val="EndnotentextZchn"/>
    <w:uiPriority w:val="99"/>
    <w:semiHidden/>
    <w:unhideWhenUsed/>
    <w:rsid w:val="005751A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751A9"/>
    <w:rPr>
      <w:rFonts w:ascii="Times New Roman" w:hAnsi="Times New Roman"/>
      <w:lang w:eastAsia="en-US"/>
    </w:rPr>
  </w:style>
  <w:style w:type="character" w:styleId="Endnotenzeichen">
    <w:name w:val="endnote reference"/>
    <w:basedOn w:val="Absatz-Standardschriftart"/>
    <w:uiPriority w:val="99"/>
    <w:semiHidden/>
    <w:unhideWhenUsed/>
    <w:rsid w:val="00575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5948">
      <w:bodyDiv w:val="1"/>
      <w:marLeft w:val="0"/>
      <w:marRight w:val="0"/>
      <w:marTop w:val="0"/>
      <w:marBottom w:val="0"/>
      <w:divBdr>
        <w:top w:val="none" w:sz="0" w:space="0" w:color="auto"/>
        <w:left w:val="none" w:sz="0" w:space="0" w:color="auto"/>
        <w:bottom w:val="none" w:sz="0" w:space="0" w:color="auto"/>
        <w:right w:val="none" w:sz="0" w:space="0" w:color="auto"/>
      </w:divBdr>
      <w:divsChild>
        <w:div w:id="328409655">
          <w:marLeft w:val="0"/>
          <w:marRight w:val="0"/>
          <w:marTop w:val="0"/>
          <w:marBottom w:val="0"/>
          <w:divBdr>
            <w:top w:val="none" w:sz="0" w:space="0" w:color="auto"/>
            <w:left w:val="none" w:sz="0" w:space="0" w:color="auto"/>
            <w:bottom w:val="none" w:sz="0" w:space="0" w:color="auto"/>
            <w:right w:val="none" w:sz="0" w:space="0" w:color="auto"/>
          </w:divBdr>
        </w:div>
        <w:div w:id="600142605">
          <w:marLeft w:val="0"/>
          <w:marRight w:val="0"/>
          <w:marTop w:val="0"/>
          <w:marBottom w:val="0"/>
          <w:divBdr>
            <w:top w:val="none" w:sz="0" w:space="0" w:color="auto"/>
            <w:left w:val="none" w:sz="0" w:space="0" w:color="auto"/>
            <w:bottom w:val="none" w:sz="0" w:space="0" w:color="auto"/>
            <w:right w:val="none" w:sz="0" w:space="0" w:color="auto"/>
          </w:divBdr>
        </w:div>
        <w:div w:id="1401174558">
          <w:marLeft w:val="0"/>
          <w:marRight w:val="0"/>
          <w:marTop w:val="0"/>
          <w:marBottom w:val="0"/>
          <w:divBdr>
            <w:top w:val="none" w:sz="0" w:space="0" w:color="auto"/>
            <w:left w:val="none" w:sz="0" w:space="0" w:color="auto"/>
            <w:bottom w:val="none" w:sz="0" w:space="0" w:color="auto"/>
            <w:right w:val="none" w:sz="0" w:space="0" w:color="auto"/>
          </w:divBdr>
        </w:div>
        <w:div w:id="797577375">
          <w:marLeft w:val="0"/>
          <w:marRight w:val="0"/>
          <w:marTop w:val="0"/>
          <w:marBottom w:val="0"/>
          <w:divBdr>
            <w:top w:val="none" w:sz="0" w:space="0" w:color="auto"/>
            <w:left w:val="none" w:sz="0" w:space="0" w:color="auto"/>
            <w:bottom w:val="none" w:sz="0" w:space="0" w:color="auto"/>
            <w:right w:val="none" w:sz="0" w:space="0" w:color="auto"/>
          </w:divBdr>
        </w:div>
        <w:div w:id="853616759">
          <w:marLeft w:val="0"/>
          <w:marRight w:val="0"/>
          <w:marTop w:val="0"/>
          <w:marBottom w:val="0"/>
          <w:divBdr>
            <w:top w:val="none" w:sz="0" w:space="0" w:color="auto"/>
            <w:left w:val="none" w:sz="0" w:space="0" w:color="auto"/>
            <w:bottom w:val="none" w:sz="0" w:space="0" w:color="auto"/>
            <w:right w:val="none" w:sz="0" w:space="0" w:color="auto"/>
          </w:divBdr>
        </w:div>
        <w:div w:id="1978342139">
          <w:marLeft w:val="0"/>
          <w:marRight w:val="0"/>
          <w:marTop w:val="0"/>
          <w:marBottom w:val="0"/>
          <w:divBdr>
            <w:top w:val="none" w:sz="0" w:space="0" w:color="auto"/>
            <w:left w:val="none" w:sz="0" w:space="0" w:color="auto"/>
            <w:bottom w:val="none" w:sz="0" w:space="0" w:color="auto"/>
            <w:right w:val="none" w:sz="0" w:space="0" w:color="auto"/>
          </w:divBdr>
        </w:div>
        <w:div w:id="544832376">
          <w:marLeft w:val="0"/>
          <w:marRight w:val="0"/>
          <w:marTop w:val="0"/>
          <w:marBottom w:val="0"/>
          <w:divBdr>
            <w:top w:val="none" w:sz="0" w:space="0" w:color="auto"/>
            <w:left w:val="none" w:sz="0" w:space="0" w:color="auto"/>
            <w:bottom w:val="none" w:sz="0" w:space="0" w:color="auto"/>
            <w:right w:val="none" w:sz="0" w:space="0" w:color="auto"/>
          </w:divBdr>
        </w:div>
        <w:div w:id="1332296101">
          <w:marLeft w:val="0"/>
          <w:marRight w:val="0"/>
          <w:marTop w:val="0"/>
          <w:marBottom w:val="0"/>
          <w:divBdr>
            <w:top w:val="none" w:sz="0" w:space="0" w:color="auto"/>
            <w:left w:val="none" w:sz="0" w:space="0" w:color="auto"/>
            <w:bottom w:val="none" w:sz="0" w:space="0" w:color="auto"/>
            <w:right w:val="none" w:sz="0" w:space="0" w:color="auto"/>
          </w:divBdr>
        </w:div>
        <w:div w:id="161244604">
          <w:marLeft w:val="0"/>
          <w:marRight w:val="0"/>
          <w:marTop w:val="0"/>
          <w:marBottom w:val="0"/>
          <w:divBdr>
            <w:top w:val="none" w:sz="0" w:space="0" w:color="auto"/>
            <w:left w:val="none" w:sz="0" w:space="0" w:color="auto"/>
            <w:bottom w:val="none" w:sz="0" w:space="0" w:color="auto"/>
            <w:right w:val="none" w:sz="0" w:space="0" w:color="auto"/>
          </w:divBdr>
        </w:div>
        <w:div w:id="33510977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0632839">
      <w:bodyDiv w:val="1"/>
      <w:marLeft w:val="0"/>
      <w:marRight w:val="0"/>
      <w:marTop w:val="0"/>
      <w:marBottom w:val="0"/>
      <w:divBdr>
        <w:top w:val="none" w:sz="0" w:space="0" w:color="auto"/>
        <w:left w:val="none" w:sz="0" w:space="0" w:color="auto"/>
        <w:bottom w:val="none" w:sz="0" w:space="0" w:color="auto"/>
        <w:right w:val="none" w:sz="0" w:space="0" w:color="auto"/>
      </w:divBdr>
      <w:divsChild>
        <w:div w:id="395590362">
          <w:marLeft w:val="0"/>
          <w:marRight w:val="0"/>
          <w:marTop w:val="0"/>
          <w:marBottom w:val="0"/>
          <w:divBdr>
            <w:top w:val="none" w:sz="0" w:space="0" w:color="auto"/>
            <w:left w:val="none" w:sz="0" w:space="0" w:color="auto"/>
            <w:bottom w:val="none" w:sz="0" w:space="0" w:color="auto"/>
            <w:right w:val="none" w:sz="0" w:space="0" w:color="auto"/>
          </w:divBdr>
        </w:div>
        <w:div w:id="1321958697">
          <w:marLeft w:val="0"/>
          <w:marRight w:val="0"/>
          <w:marTop w:val="0"/>
          <w:marBottom w:val="0"/>
          <w:divBdr>
            <w:top w:val="none" w:sz="0" w:space="0" w:color="auto"/>
            <w:left w:val="none" w:sz="0" w:space="0" w:color="auto"/>
            <w:bottom w:val="none" w:sz="0" w:space="0" w:color="auto"/>
            <w:right w:val="none" w:sz="0" w:space="0" w:color="auto"/>
          </w:divBdr>
        </w:div>
        <w:div w:id="1131248006">
          <w:marLeft w:val="0"/>
          <w:marRight w:val="0"/>
          <w:marTop w:val="0"/>
          <w:marBottom w:val="0"/>
          <w:divBdr>
            <w:top w:val="none" w:sz="0" w:space="0" w:color="auto"/>
            <w:left w:val="none" w:sz="0" w:space="0" w:color="auto"/>
            <w:bottom w:val="none" w:sz="0" w:space="0" w:color="auto"/>
            <w:right w:val="none" w:sz="0" w:space="0" w:color="auto"/>
          </w:divBdr>
        </w:div>
        <w:div w:id="758872669">
          <w:marLeft w:val="0"/>
          <w:marRight w:val="0"/>
          <w:marTop w:val="0"/>
          <w:marBottom w:val="0"/>
          <w:divBdr>
            <w:top w:val="none" w:sz="0" w:space="0" w:color="auto"/>
            <w:left w:val="none" w:sz="0" w:space="0" w:color="auto"/>
            <w:bottom w:val="none" w:sz="0" w:space="0" w:color="auto"/>
            <w:right w:val="none" w:sz="0" w:space="0" w:color="auto"/>
          </w:divBdr>
        </w:div>
        <w:div w:id="2113162350">
          <w:marLeft w:val="0"/>
          <w:marRight w:val="0"/>
          <w:marTop w:val="0"/>
          <w:marBottom w:val="0"/>
          <w:divBdr>
            <w:top w:val="none" w:sz="0" w:space="0" w:color="auto"/>
            <w:left w:val="none" w:sz="0" w:space="0" w:color="auto"/>
            <w:bottom w:val="none" w:sz="0" w:space="0" w:color="auto"/>
            <w:right w:val="none" w:sz="0" w:space="0" w:color="auto"/>
          </w:divBdr>
        </w:div>
        <w:div w:id="690103572">
          <w:marLeft w:val="0"/>
          <w:marRight w:val="0"/>
          <w:marTop w:val="0"/>
          <w:marBottom w:val="0"/>
          <w:divBdr>
            <w:top w:val="none" w:sz="0" w:space="0" w:color="auto"/>
            <w:left w:val="none" w:sz="0" w:space="0" w:color="auto"/>
            <w:bottom w:val="none" w:sz="0" w:space="0" w:color="auto"/>
            <w:right w:val="none" w:sz="0" w:space="0" w:color="auto"/>
          </w:divBdr>
        </w:div>
        <w:div w:id="244413648">
          <w:marLeft w:val="0"/>
          <w:marRight w:val="0"/>
          <w:marTop w:val="0"/>
          <w:marBottom w:val="0"/>
          <w:divBdr>
            <w:top w:val="none" w:sz="0" w:space="0" w:color="auto"/>
            <w:left w:val="none" w:sz="0" w:space="0" w:color="auto"/>
            <w:bottom w:val="none" w:sz="0" w:space="0" w:color="auto"/>
            <w:right w:val="none" w:sz="0" w:space="0" w:color="auto"/>
          </w:divBdr>
        </w:div>
        <w:div w:id="1740981059">
          <w:marLeft w:val="0"/>
          <w:marRight w:val="0"/>
          <w:marTop w:val="0"/>
          <w:marBottom w:val="0"/>
          <w:divBdr>
            <w:top w:val="none" w:sz="0" w:space="0" w:color="auto"/>
            <w:left w:val="none" w:sz="0" w:space="0" w:color="auto"/>
            <w:bottom w:val="none" w:sz="0" w:space="0" w:color="auto"/>
            <w:right w:val="none" w:sz="0" w:space="0" w:color="auto"/>
          </w:divBdr>
        </w:div>
        <w:div w:id="25836634">
          <w:marLeft w:val="0"/>
          <w:marRight w:val="0"/>
          <w:marTop w:val="0"/>
          <w:marBottom w:val="0"/>
          <w:divBdr>
            <w:top w:val="none" w:sz="0" w:space="0" w:color="auto"/>
            <w:left w:val="none" w:sz="0" w:space="0" w:color="auto"/>
            <w:bottom w:val="none" w:sz="0" w:space="0" w:color="auto"/>
            <w:right w:val="none" w:sz="0" w:space="0" w:color="auto"/>
          </w:divBdr>
        </w:div>
        <w:div w:id="1917089390">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5514549">
      <w:bodyDiv w:val="1"/>
      <w:marLeft w:val="0"/>
      <w:marRight w:val="0"/>
      <w:marTop w:val="0"/>
      <w:marBottom w:val="0"/>
      <w:divBdr>
        <w:top w:val="none" w:sz="0" w:space="0" w:color="auto"/>
        <w:left w:val="none" w:sz="0" w:space="0" w:color="auto"/>
        <w:bottom w:val="none" w:sz="0" w:space="0" w:color="auto"/>
        <w:right w:val="none" w:sz="0" w:space="0" w:color="auto"/>
      </w:divBdr>
      <w:divsChild>
        <w:div w:id="863321860">
          <w:marLeft w:val="0"/>
          <w:marRight w:val="0"/>
          <w:marTop w:val="0"/>
          <w:marBottom w:val="0"/>
          <w:divBdr>
            <w:top w:val="none" w:sz="0" w:space="0" w:color="auto"/>
            <w:left w:val="none" w:sz="0" w:space="0" w:color="auto"/>
            <w:bottom w:val="none" w:sz="0" w:space="0" w:color="auto"/>
            <w:right w:val="none" w:sz="0" w:space="0" w:color="auto"/>
          </w:divBdr>
        </w:div>
        <w:div w:id="375855046">
          <w:marLeft w:val="0"/>
          <w:marRight w:val="0"/>
          <w:marTop w:val="0"/>
          <w:marBottom w:val="0"/>
          <w:divBdr>
            <w:top w:val="none" w:sz="0" w:space="0" w:color="auto"/>
            <w:left w:val="none" w:sz="0" w:space="0" w:color="auto"/>
            <w:bottom w:val="none" w:sz="0" w:space="0" w:color="auto"/>
            <w:right w:val="none" w:sz="0" w:space="0" w:color="auto"/>
          </w:divBdr>
        </w:div>
        <w:div w:id="428506266">
          <w:marLeft w:val="0"/>
          <w:marRight w:val="0"/>
          <w:marTop w:val="0"/>
          <w:marBottom w:val="0"/>
          <w:divBdr>
            <w:top w:val="none" w:sz="0" w:space="0" w:color="auto"/>
            <w:left w:val="none" w:sz="0" w:space="0" w:color="auto"/>
            <w:bottom w:val="none" w:sz="0" w:space="0" w:color="auto"/>
            <w:right w:val="none" w:sz="0" w:space="0" w:color="auto"/>
          </w:divBdr>
        </w:div>
        <w:div w:id="98667006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4673692">
      <w:bodyDiv w:val="1"/>
      <w:marLeft w:val="0"/>
      <w:marRight w:val="0"/>
      <w:marTop w:val="0"/>
      <w:marBottom w:val="0"/>
      <w:divBdr>
        <w:top w:val="none" w:sz="0" w:space="0" w:color="auto"/>
        <w:left w:val="none" w:sz="0" w:space="0" w:color="auto"/>
        <w:bottom w:val="none" w:sz="0" w:space="0" w:color="auto"/>
        <w:right w:val="none" w:sz="0" w:space="0" w:color="auto"/>
      </w:divBdr>
      <w:divsChild>
        <w:div w:id="1099830353">
          <w:marLeft w:val="0"/>
          <w:marRight w:val="0"/>
          <w:marTop w:val="0"/>
          <w:marBottom w:val="0"/>
          <w:divBdr>
            <w:top w:val="none" w:sz="0" w:space="0" w:color="auto"/>
            <w:left w:val="none" w:sz="0" w:space="0" w:color="auto"/>
            <w:bottom w:val="none" w:sz="0" w:space="0" w:color="auto"/>
            <w:right w:val="none" w:sz="0" w:space="0" w:color="auto"/>
          </w:divBdr>
        </w:div>
        <w:div w:id="1855224771">
          <w:marLeft w:val="0"/>
          <w:marRight w:val="0"/>
          <w:marTop w:val="0"/>
          <w:marBottom w:val="0"/>
          <w:divBdr>
            <w:top w:val="none" w:sz="0" w:space="0" w:color="auto"/>
            <w:left w:val="none" w:sz="0" w:space="0" w:color="auto"/>
            <w:bottom w:val="none" w:sz="0" w:space="0" w:color="auto"/>
            <w:right w:val="none" w:sz="0" w:space="0" w:color="auto"/>
          </w:divBdr>
        </w:div>
        <w:div w:id="187526148">
          <w:marLeft w:val="0"/>
          <w:marRight w:val="0"/>
          <w:marTop w:val="0"/>
          <w:marBottom w:val="0"/>
          <w:divBdr>
            <w:top w:val="none" w:sz="0" w:space="0" w:color="auto"/>
            <w:left w:val="none" w:sz="0" w:space="0" w:color="auto"/>
            <w:bottom w:val="none" w:sz="0" w:space="0" w:color="auto"/>
            <w:right w:val="none" w:sz="0" w:space="0" w:color="auto"/>
          </w:divBdr>
        </w:div>
        <w:div w:id="154732936">
          <w:marLeft w:val="0"/>
          <w:marRight w:val="0"/>
          <w:marTop w:val="0"/>
          <w:marBottom w:val="0"/>
          <w:divBdr>
            <w:top w:val="none" w:sz="0" w:space="0" w:color="auto"/>
            <w:left w:val="none" w:sz="0" w:space="0" w:color="auto"/>
            <w:bottom w:val="none" w:sz="0" w:space="0" w:color="auto"/>
            <w:right w:val="none" w:sz="0" w:space="0" w:color="auto"/>
          </w:divBdr>
        </w:div>
        <w:div w:id="1101340809">
          <w:marLeft w:val="0"/>
          <w:marRight w:val="0"/>
          <w:marTop w:val="0"/>
          <w:marBottom w:val="0"/>
          <w:divBdr>
            <w:top w:val="none" w:sz="0" w:space="0" w:color="auto"/>
            <w:left w:val="none" w:sz="0" w:space="0" w:color="auto"/>
            <w:bottom w:val="none" w:sz="0" w:space="0" w:color="auto"/>
            <w:right w:val="none" w:sz="0" w:space="0" w:color="auto"/>
          </w:divBdr>
        </w:div>
        <w:div w:id="668093315">
          <w:marLeft w:val="0"/>
          <w:marRight w:val="0"/>
          <w:marTop w:val="0"/>
          <w:marBottom w:val="0"/>
          <w:divBdr>
            <w:top w:val="none" w:sz="0" w:space="0" w:color="auto"/>
            <w:left w:val="none" w:sz="0" w:space="0" w:color="auto"/>
            <w:bottom w:val="none" w:sz="0" w:space="0" w:color="auto"/>
            <w:right w:val="none" w:sz="0" w:space="0" w:color="auto"/>
          </w:divBdr>
        </w:div>
        <w:div w:id="232468149">
          <w:marLeft w:val="0"/>
          <w:marRight w:val="0"/>
          <w:marTop w:val="0"/>
          <w:marBottom w:val="0"/>
          <w:divBdr>
            <w:top w:val="none" w:sz="0" w:space="0" w:color="auto"/>
            <w:left w:val="none" w:sz="0" w:space="0" w:color="auto"/>
            <w:bottom w:val="none" w:sz="0" w:space="0" w:color="auto"/>
            <w:right w:val="none" w:sz="0" w:space="0" w:color="auto"/>
          </w:divBdr>
        </w:div>
        <w:div w:id="1900507685">
          <w:marLeft w:val="0"/>
          <w:marRight w:val="0"/>
          <w:marTop w:val="0"/>
          <w:marBottom w:val="0"/>
          <w:divBdr>
            <w:top w:val="none" w:sz="0" w:space="0" w:color="auto"/>
            <w:left w:val="none" w:sz="0" w:space="0" w:color="auto"/>
            <w:bottom w:val="none" w:sz="0" w:space="0" w:color="auto"/>
            <w:right w:val="none" w:sz="0" w:space="0" w:color="auto"/>
          </w:divBdr>
        </w:div>
        <w:div w:id="224724193">
          <w:marLeft w:val="0"/>
          <w:marRight w:val="0"/>
          <w:marTop w:val="0"/>
          <w:marBottom w:val="0"/>
          <w:divBdr>
            <w:top w:val="none" w:sz="0" w:space="0" w:color="auto"/>
            <w:left w:val="none" w:sz="0" w:space="0" w:color="auto"/>
            <w:bottom w:val="none" w:sz="0" w:space="0" w:color="auto"/>
            <w:right w:val="none" w:sz="0" w:space="0" w:color="auto"/>
          </w:divBdr>
        </w:div>
        <w:div w:id="667290162">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0679553">
      <w:bodyDiv w:val="1"/>
      <w:marLeft w:val="0"/>
      <w:marRight w:val="0"/>
      <w:marTop w:val="0"/>
      <w:marBottom w:val="0"/>
      <w:divBdr>
        <w:top w:val="none" w:sz="0" w:space="0" w:color="auto"/>
        <w:left w:val="none" w:sz="0" w:space="0" w:color="auto"/>
        <w:bottom w:val="none" w:sz="0" w:space="0" w:color="auto"/>
        <w:right w:val="none" w:sz="0" w:space="0" w:color="auto"/>
      </w:divBdr>
      <w:divsChild>
        <w:div w:id="421416768">
          <w:marLeft w:val="0"/>
          <w:marRight w:val="0"/>
          <w:marTop w:val="0"/>
          <w:marBottom w:val="0"/>
          <w:divBdr>
            <w:top w:val="none" w:sz="0" w:space="0" w:color="auto"/>
            <w:left w:val="none" w:sz="0" w:space="0" w:color="auto"/>
            <w:bottom w:val="none" w:sz="0" w:space="0" w:color="auto"/>
            <w:right w:val="none" w:sz="0" w:space="0" w:color="auto"/>
          </w:divBdr>
        </w:div>
        <w:div w:id="1900360119">
          <w:marLeft w:val="0"/>
          <w:marRight w:val="0"/>
          <w:marTop w:val="0"/>
          <w:marBottom w:val="0"/>
          <w:divBdr>
            <w:top w:val="none" w:sz="0" w:space="0" w:color="auto"/>
            <w:left w:val="none" w:sz="0" w:space="0" w:color="auto"/>
            <w:bottom w:val="none" w:sz="0" w:space="0" w:color="auto"/>
            <w:right w:val="none" w:sz="0" w:space="0" w:color="auto"/>
          </w:divBdr>
        </w:div>
        <w:div w:id="1425761171">
          <w:marLeft w:val="0"/>
          <w:marRight w:val="0"/>
          <w:marTop w:val="0"/>
          <w:marBottom w:val="0"/>
          <w:divBdr>
            <w:top w:val="none" w:sz="0" w:space="0" w:color="auto"/>
            <w:left w:val="none" w:sz="0" w:space="0" w:color="auto"/>
            <w:bottom w:val="none" w:sz="0" w:space="0" w:color="auto"/>
            <w:right w:val="none" w:sz="0" w:space="0" w:color="auto"/>
          </w:divBdr>
        </w:div>
        <w:div w:id="493641522">
          <w:marLeft w:val="0"/>
          <w:marRight w:val="0"/>
          <w:marTop w:val="0"/>
          <w:marBottom w:val="0"/>
          <w:divBdr>
            <w:top w:val="none" w:sz="0" w:space="0" w:color="auto"/>
            <w:left w:val="none" w:sz="0" w:space="0" w:color="auto"/>
            <w:bottom w:val="none" w:sz="0" w:space="0" w:color="auto"/>
            <w:right w:val="none" w:sz="0" w:space="0" w:color="auto"/>
          </w:divBdr>
        </w:div>
        <w:div w:id="451359761">
          <w:marLeft w:val="0"/>
          <w:marRight w:val="0"/>
          <w:marTop w:val="0"/>
          <w:marBottom w:val="0"/>
          <w:divBdr>
            <w:top w:val="none" w:sz="0" w:space="0" w:color="auto"/>
            <w:left w:val="none" w:sz="0" w:space="0" w:color="auto"/>
            <w:bottom w:val="none" w:sz="0" w:space="0" w:color="auto"/>
            <w:right w:val="none" w:sz="0" w:space="0" w:color="auto"/>
          </w:divBdr>
        </w:div>
        <w:div w:id="437993030">
          <w:marLeft w:val="0"/>
          <w:marRight w:val="0"/>
          <w:marTop w:val="0"/>
          <w:marBottom w:val="0"/>
          <w:divBdr>
            <w:top w:val="none" w:sz="0" w:space="0" w:color="auto"/>
            <w:left w:val="none" w:sz="0" w:space="0" w:color="auto"/>
            <w:bottom w:val="none" w:sz="0" w:space="0" w:color="auto"/>
            <w:right w:val="none" w:sz="0" w:space="0" w:color="auto"/>
          </w:divBdr>
        </w:div>
        <w:div w:id="262611217">
          <w:marLeft w:val="0"/>
          <w:marRight w:val="0"/>
          <w:marTop w:val="0"/>
          <w:marBottom w:val="0"/>
          <w:divBdr>
            <w:top w:val="none" w:sz="0" w:space="0" w:color="auto"/>
            <w:left w:val="none" w:sz="0" w:space="0" w:color="auto"/>
            <w:bottom w:val="none" w:sz="0" w:space="0" w:color="auto"/>
            <w:right w:val="none" w:sz="0" w:space="0" w:color="auto"/>
          </w:divBdr>
        </w:div>
        <w:div w:id="405419930">
          <w:marLeft w:val="0"/>
          <w:marRight w:val="0"/>
          <w:marTop w:val="0"/>
          <w:marBottom w:val="0"/>
          <w:divBdr>
            <w:top w:val="none" w:sz="0" w:space="0" w:color="auto"/>
            <w:left w:val="none" w:sz="0" w:space="0" w:color="auto"/>
            <w:bottom w:val="none" w:sz="0" w:space="0" w:color="auto"/>
            <w:right w:val="none" w:sz="0" w:space="0" w:color="auto"/>
          </w:divBdr>
        </w:div>
        <w:div w:id="607011077">
          <w:marLeft w:val="0"/>
          <w:marRight w:val="0"/>
          <w:marTop w:val="0"/>
          <w:marBottom w:val="0"/>
          <w:divBdr>
            <w:top w:val="none" w:sz="0" w:space="0" w:color="auto"/>
            <w:left w:val="none" w:sz="0" w:space="0" w:color="auto"/>
            <w:bottom w:val="none" w:sz="0" w:space="0" w:color="auto"/>
            <w:right w:val="none" w:sz="0" w:space="0" w:color="auto"/>
          </w:divBdr>
        </w:div>
        <w:div w:id="1903981194">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3061666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3345291">
      <w:bodyDiv w:val="1"/>
      <w:marLeft w:val="0"/>
      <w:marRight w:val="0"/>
      <w:marTop w:val="0"/>
      <w:marBottom w:val="0"/>
      <w:divBdr>
        <w:top w:val="none" w:sz="0" w:space="0" w:color="auto"/>
        <w:left w:val="none" w:sz="0" w:space="0" w:color="auto"/>
        <w:bottom w:val="none" w:sz="0" w:space="0" w:color="auto"/>
        <w:right w:val="none" w:sz="0" w:space="0" w:color="auto"/>
      </w:divBdr>
      <w:divsChild>
        <w:div w:id="1768959071">
          <w:marLeft w:val="0"/>
          <w:marRight w:val="0"/>
          <w:marTop w:val="0"/>
          <w:marBottom w:val="0"/>
          <w:divBdr>
            <w:top w:val="none" w:sz="0" w:space="0" w:color="auto"/>
            <w:left w:val="none" w:sz="0" w:space="0" w:color="auto"/>
            <w:bottom w:val="none" w:sz="0" w:space="0" w:color="auto"/>
            <w:right w:val="none" w:sz="0" w:space="0" w:color="auto"/>
          </w:divBdr>
        </w:div>
        <w:div w:id="1498223844">
          <w:marLeft w:val="0"/>
          <w:marRight w:val="0"/>
          <w:marTop w:val="0"/>
          <w:marBottom w:val="0"/>
          <w:divBdr>
            <w:top w:val="none" w:sz="0" w:space="0" w:color="auto"/>
            <w:left w:val="none" w:sz="0" w:space="0" w:color="auto"/>
            <w:bottom w:val="none" w:sz="0" w:space="0" w:color="auto"/>
            <w:right w:val="none" w:sz="0" w:space="0" w:color="auto"/>
          </w:divBdr>
        </w:div>
        <w:div w:id="112293159">
          <w:marLeft w:val="0"/>
          <w:marRight w:val="0"/>
          <w:marTop w:val="0"/>
          <w:marBottom w:val="0"/>
          <w:divBdr>
            <w:top w:val="none" w:sz="0" w:space="0" w:color="auto"/>
            <w:left w:val="none" w:sz="0" w:space="0" w:color="auto"/>
            <w:bottom w:val="none" w:sz="0" w:space="0" w:color="auto"/>
            <w:right w:val="none" w:sz="0" w:space="0" w:color="auto"/>
          </w:divBdr>
        </w:div>
        <w:div w:id="1997608972">
          <w:marLeft w:val="0"/>
          <w:marRight w:val="0"/>
          <w:marTop w:val="0"/>
          <w:marBottom w:val="0"/>
          <w:divBdr>
            <w:top w:val="none" w:sz="0" w:space="0" w:color="auto"/>
            <w:left w:val="none" w:sz="0" w:space="0" w:color="auto"/>
            <w:bottom w:val="none" w:sz="0" w:space="0" w:color="auto"/>
            <w:right w:val="none" w:sz="0" w:space="0" w:color="auto"/>
          </w:divBdr>
        </w:div>
        <w:div w:id="167333821">
          <w:marLeft w:val="0"/>
          <w:marRight w:val="0"/>
          <w:marTop w:val="0"/>
          <w:marBottom w:val="0"/>
          <w:divBdr>
            <w:top w:val="none" w:sz="0" w:space="0" w:color="auto"/>
            <w:left w:val="none" w:sz="0" w:space="0" w:color="auto"/>
            <w:bottom w:val="none" w:sz="0" w:space="0" w:color="auto"/>
            <w:right w:val="none" w:sz="0" w:space="0" w:color="auto"/>
          </w:divBdr>
        </w:div>
        <w:div w:id="529531877">
          <w:marLeft w:val="0"/>
          <w:marRight w:val="0"/>
          <w:marTop w:val="0"/>
          <w:marBottom w:val="0"/>
          <w:divBdr>
            <w:top w:val="none" w:sz="0" w:space="0" w:color="auto"/>
            <w:left w:val="none" w:sz="0" w:space="0" w:color="auto"/>
            <w:bottom w:val="none" w:sz="0" w:space="0" w:color="auto"/>
            <w:right w:val="none" w:sz="0" w:space="0" w:color="auto"/>
          </w:divBdr>
        </w:div>
        <w:div w:id="1890872552">
          <w:marLeft w:val="0"/>
          <w:marRight w:val="0"/>
          <w:marTop w:val="0"/>
          <w:marBottom w:val="0"/>
          <w:divBdr>
            <w:top w:val="none" w:sz="0" w:space="0" w:color="auto"/>
            <w:left w:val="none" w:sz="0" w:space="0" w:color="auto"/>
            <w:bottom w:val="none" w:sz="0" w:space="0" w:color="auto"/>
            <w:right w:val="none" w:sz="0" w:space="0" w:color="auto"/>
          </w:divBdr>
        </w:div>
        <w:div w:id="694117309">
          <w:marLeft w:val="0"/>
          <w:marRight w:val="0"/>
          <w:marTop w:val="0"/>
          <w:marBottom w:val="0"/>
          <w:divBdr>
            <w:top w:val="none" w:sz="0" w:space="0" w:color="auto"/>
            <w:left w:val="none" w:sz="0" w:space="0" w:color="auto"/>
            <w:bottom w:val="none" w:sz="0" w:space="0" w:color="auto"/>
            <w:right w:val="none" w:sz="0" w:space="0" w:color="auto"/>
          </w:divBdr>
        </w:div>
        <w:div w:id="1769038984">
          <w:marLeft w:val="0"/>
          <w:marRight w:val="0"/>
          <w:marTop w:val="0"/>
          <w:marBottom w:val="0"/>
          <w:divBdr>
            <w:top w:val="none" w:sz="0" w:space="0" w:color="auto"/>
            <w:left w:val="none" w:sz="0" w:space="0" w:color="auto"/>
            <w:bottom w:val="none" w:sz="0" w:space="0" w:color="auto"/>
            <w:right w:val="none" w:sz="0" w:space="0" w:color="auto"/>
          </w:divBdr>
        </w:div>
        <w:div w:id="1770464301">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29346812">
      <w:bodyDiv w:val="1"/>
      <w:marLeft w:val="0"/>
      <w:marRight w:val="0"/>
      <w:marTop w:val="0"/>
      <w:marBottom w:val="0"/>
      <w:divBdr>
        <w:top w:val="none" w:sz="0" w:space="0" w:color="auto"/>
        <w:left w:val="none" w:sz="0" w:space="0" w:color="auto"/>
        <w:bottom w:val="none" w:sz="0" w:space="0" w:color="auto"/>
        <w:right w:val="none" w:sz="0" w:space="0" w:color="auto"/>
      </w:divBdr>
      <w:divsChild>
        <w:div w:id="473447224">
          <w:marLeft w:val="0"/>
          <w:marRight w:val="0"/>
          <w:marTop w:val="0"/>
          <w:marBottom w:val="0"/>
          <w:divBdr>
            <w:top w:val="none" w:sz="0" w:space="0" w:color="auto"/>
            <w:left w:val="none" w:sz="0" w:space="0" w:color="auto"/>
            <w:bottom w:val="none" w:sz="0" w:space="0" w:color="auto"/>
            <w:right w:val="none" w:sz="0" w:space="0" w:color="auto"/>
          </w:divBdr>
        </w:div>
        <w:div w:id="1952200443">
          <w:marLeft w:val="0"/>
          <w:marRight w:val="0"/>
          <w:marTop w:val="0"/>
          <w:marBottom w:val="0"/>
          <w:divBdr>
            <w:top w:val="none" w:sz="0" w:space="0" w:color="auto"/>
            <w:left w:val="none" w:sz="0" w:space="0" w:color="auto"/>
            <w:bottom w:val="none" w:sz="0" w:space="0" w:color="auto"/>
            <w:right w:val="none" w:sz="0" w:space="0" w:color="auto"/>
          </w:divBdr>
        </w:div>
        <w:div w:id="1398891740">
          <w:marLeft w:val="0"/>
          <w:marRight w:val="0"/>
          <w:marTop w:val="0"/>
          <w:marBottom w:val="0"/>
          <w:divBdr>
            <w:top w:val="none" w:sz="0" w:space="0" w:color="auto"/>
            <w:left w:val="none" w:sz="0" w:space="0" w:color="auto"/>
            <w:bottom w:val="none" w:sz="0" w:space="0" w:color="auto"/>
            <w:right w:val="none" w:sz="0" w:space="0" w:color="auto"/>
          </w:divBdr>
        </w:div>
        <w:div w:id="8065629">
          <w:marLeft w:val="0"/>
          <w:marRight w:val="0"/>
          <w:marTop w:val="0"/>
          <w:marBottom w:val="0"/>
          <w:divBdr>
            <w:top w:val="none" w:sz="0" w:space="0" w:color="auto"/>
            <w:left w:val="none" w:sz="0" w:space="0" w:color="auto"/>
            <w:bottom w:val="none" w:sz="0" w:space="0" w:color="auto"/>
            <w:right w:val="none" w:sz="0" w:space="0" w:color="auto"/>
          </w:divBdr>
        </w:div>
        <w:div w:id="172763598">
          <w:marLeft w:val="0"/>
          <w:marRight w:val="0"/>
          <w:marTop w:val="0"/>
          <w:marBottom w:val="0"/>
          <w:divBdr>
            <w:top w:val="none" w:sz="0" w:space="0" w:color="auto"/>
            <w:left w:val="none" w:sz="0" w:space="0" w:color="auto"/>
            <w:bottom w:val="none" w:sz="0" w:space="0" w:color="auto"/>
            <w:right w:val="none" w:sz="0" w:space="0" w:color="auto"/>
          </w:divBdr>
        </w:div>
        <w:div w:id="1580168068">
          <w:marLeft w:val="0"/>
          <w:marRight w:val="0"/>
          <w:marTop w:val="0"/>
          <w:marBottom w:val="0"/>
          <w:divBdr>
            <w:top w:val="none" w:sz="0" w:space="0" w:color="auto"/>
            <w:left w:val="none" w:sz="0" w:space="0" w:color="auto"/>
            <w:bottom w:val="none" w:sz="0" w:space="0" w:color="auto"/>
            <w:right w:val="none" w:sz="0" w:space="0" w:color="auto"/>
          </w:divBdr>
        </w:div>
        <w:div w:id="918489581">
          <w:marLeft w:val="0"/>
          <w:marRight w:val="0"/>
          <w:marTop w:val="0"/>
          <w:marBottom w:val="0"/>
          <w:divBdr>
            <w:top w:val="none" w:sz="0" w:space="0" w:color="auto"/>
            <w:left w:val="none" w:sz="0" w:space="0" w:color="auto"/>
            <w:bottom w:val="none" w:sz="0" w:space="0" w:color="auto"/>
            <w:right w:val="none" w:sz="0" w:space="0" w:color="auto"/>
          </w:divBdr>
        </w:div>
        <w:div w:id="1561281044">
          <w:marLeft w:val="0"/>
          <w:marRight w:val="0"/>
          <w:marTop w:val="0"/>
          <w:marBottom w:val="0"/>
          <w:divBdr>
            <w:top w:val="none" w:sz="0" w:space="0" w:color="auto"/>
            <w:left w:val="none" w:sz="0" w:space="0" w:color="auto"/>
            <w:bottom w:val="none" w:sz="0" w:space="0" w:color="auto"/>
            <w:right w:val="none" w:sz="0" w:space="0" w:color="auto"/>
          </w:divBdr>
        </w:div>
        <w:div w:id="368918700">
          <w:marLeft w:val="0"/>
          <w:marRight w:val="0"/>
          <w:marTop w:val="0"/>
          <w:marBottom w:val="0"/>
          <w:divBdr>
            <w:top w:val="none" w:sz="0" w:space="0" w:color="auto"/>
            <w:left w:val="none" w:sz="0" w:space="0" w:color="auto"/>
            <w:bottom w:val="none" w:sz="0" w:space="0" w:color="auto"/>
            <w:right w:val="none" w:sz="0" w:space="0" w:color="auto"/>
          </w:divBdr>
        </w:div>
        <w:div w:id="279537003">
          <w:marLeft w:val="0"/>
          <w:marRight w:val="0"/>
          <w:marTop w:val="0"/>
          <w:marBottom w:val="0"/>
          <w:divBdr>
            <w:top w:val="none" w:sz="0" w:space="0" w:color="auto"/>
            <w:left w:val="none" w:sz="0" w:space="0" w:color="auto"/>
            <w:bottom w:val="none" w:sz="0" w:space="0" w:color="auto"/>
            <w:right w:val="none" w:sz="0" w:space="0" w:color="auto"/>
          </w:divBdr>
        </w:div>
      </w:divsChild>
    </w:div>
    <w:div w:id="2080705782">
      <w:bodyDiv w:val="1"/>
      <w:marLeft w:val="0"/>
      <w:marRight w:val="0"/>
      <w:marTop w:val="0"/>
      <w:marBottom w:val="0"/>
      <w:divBdr>
        <w:top w:val="none" w:sz="0" w:space="0" w:color="auto"/>
        <w:left w:val="none" w:sz="0" w:space="0" w:color="auto"/>
        <w:bottom w:val="none" w:sz="0" w:space="0" w:color="auto"/>
        <w:right w:val="none" w:sz="0" w:space="0" w:color="auto"/>
      </w:divBdr>
      <w:divsChild>
        <w:div w:id="1273778716">
          <w:marLeft w:val="0"/>
          <w:marRight w:val="0"/>
          <w:marTop w:val="0"/>
          <w:marBottom w:val="0"/>
          <w:divBdr>
            <w:top w:val="none" w:sz="0" w:space="0" w:color="auto"/>
            <w:left w:val="none" w:sz="0" w:space="0" w:color="auto"/>
            <w:bottom w:val="none" w:sz="0" w:space="0" w:color="auto"/>
            <w:right w:val="none" w:sz="0" w:space="0" w:color="auto"/>
          </w:divBdr>
        </w:div>
        <w:div w:id="567768980">
          <w:marLeft w:val="0"/>
          <w:marRight w:val="0"/>
          <w:marTop w:val="0"/>
          <w:marBottom w:val="0"/>
          <w:divBdr>
            <w:top w:val="none" w:sz="0" w:space="0" w:color="auto"/>
            <w:left w:val="none" w:sz="0" w:space="0" w:color="auto"/>
            <w:bottom w:val="none" w:sz="0" w:space="0" w:color="auto"/>
            <w:right w:val="none" w:sz="0" w:space="0" w:color="auto"/>
          </w:divBdr>
        </w:div>
        <w:div w:id="118038492">
          <w:marLeft w:val="0"/>
          <w:marRight w:val="0"/>
          <w:marTop w:val="0"/>
          <w:marBottom w:val="0"/>
          <w:divBdr>
            <w:top w:val="none" w:sz="0" w:space="0" w:color="auto"/>
            <w:left w:val="none" w:sz="0" w:space="0" w:color="auto"/>
            <w:bottom w:val="none" w:sz="0" w:space="0" w:color="auto"/>
            <w:right w:val="none" w:sz="0" w:space="0" w:color="auto"/>
          </w:divBdr>
        </w:div>
        <w:div w:id="1557549781">
          <w:marLeft w:val="0"/>
          <w:marRight w:val="0"/>
          <w:marTop w:val="0"/>
          <w:marBottom w:val="0"/>
          <w:divBdr>
            <w:top w:val="none" w:sz="0" w:space="0" w:color="auto"/>
            <w:left w:val="none" w:sz="0" w:space="0" w:color="auto"/>
            <w:bottom w:val="none" w:sz="0" w:space="0" w:color="auto"/>
            <w:right w:val="none" w:sz="0" w:space="0" w:color="auto"/>
          </w:divBdr>
        </w:div>
        <w:div w:id="1222516551">
          <w:marLeft w:val="0"/>
          <w:marRight w:val="0"/>
          <w:marTop w:val="0"/>
          <w:marBottom w:val="0"/>
          <w:divBdr>
            <w:top w:val="none" w:sz="0" w:space="0" w:color="auto"/>
            <w:left w:val="none" w:sz="0" w:space="0" w:color="auto"/>
            <w:bottom w:val="none" w:sz="0" w:space="0" w:color="auto"/>
            <w:right w:val="none" w:sz="0" w:space="0" w:color="auto"/>
          </w:divBdr>
        </w:div>
        <w:div w:id="162205603">
          <w:marLeft w:val="0"/>
          <w:marRight w:val="0"/>
          <w:marTop w:val="0"/>
          <w:marBottom w:val="0"/>
          <w:divBdr>
            <w:top w:val="none" w:sz="0" w:space="0" w:color="auto"/>
            <w:left w:val="none" w:sz="0" w:space="0" w:color="auto"/>
            <w:bottom w:val="none" w:sz="0" w:space="0" w:color="auto"/>
            <w:right w:val="none" w:sz="0" w:space="0" w:color="auto"/>
          </w:divBdr>
        </w:div>
        <w:div w:id="1825732483">
          <w:marLeft w:val="0"/>
          <w:marRight w:val="0"/>
          <w:marTop w:val="0"/>
          <w:marBottom w:val="0"/>
          <w:divBdr>
            <w:top w:val="none" w:sz="0" w:space="0" w:color="auto"/>
            <w:left w:val="none" w:sz="0" w:space="0" w:color="auto"/>
            <w:bottom w:val="none" w:sz="0" w:space="0" w:color="auto"/>
            <w:right w:val="none" w:sz="0" w:space="0" w:color="auto"/>
          </w:divBdr>
        </w:div>
        <w:div w:id="2110857409">
          <w:marLeft w:val="0"/>
          <w:marRight w:val="0"/>
          <w:marTop w:val="0"/>
          <w:marBottom w:val="0"/>
          <w:divBdr>
            <w:top w:val="none" w:sz="0" w:space="0" w:color="auto"/>
            <w:left w:val="none" w:sz="0" w:space="0" w:color="auto"/>
            <w:bottom w:val="none" w:sz="0" w:space="0" w:color="auto"/>
            <w:right w:val="none" w:sz="0" w:space="0" w:color="auto"/>
          </w:divBdr>
        </w:div>
        <w:div w:id="464130050">
          <w:marLeft w:val="0"/>
          <w:marRight w:val="0"/>
          <w:marTop w:val="0"/>
          <w:marBottom w:val="0"/>
          <w:divBdr>
            <w:top w:val="none" w:sz="0" w:space="0" w:color="auto"/>
            <w:left w:val="none" w:sz="0" w:space="0" w:color="auto"/>
            <w:bottom w:val="none" w:sz="0" w:space="0" w:color="auto"/>
            <w:right w:val="none" w:sz="0" w:space="0" w:color="auto"/>
          </w:divBdr>
        </w:div>
        <w:div w:id="423913813">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100</Pages>
  <Words>18080</Words>
  <Characters>113905</Characters>
  <Application>Microsoft Office Word</Application>
  <DocSecurity>0</DocSecurity>
  <Lines>949</Lines>
  <Paragraphs>263</Paragraphs>
  <ScaleCrop>false</ScaleCrop>
  <HeadingPairs>
    <vt:vector size="4" baseType="variant">
      <vt:variant>
        <vt:lpstr>Titel</vt:lpstr>
      </vt:variant>
      <vt:variant>
        <vt:i4>1</vt:i4>
      </vt:variant>
      <vt:variant>
        <vt:lpstr>Überschriften</vt:lpstr>
      </vt:variant>
      <vt:variant>
        <vt:i4>60</vt:i4>
      </vt:variant>
    </vt:vector>
  </HeadingPairs>
  <TitlesOfParts>
    <vt:vector size="61" baseType="lpstr">
      <vt:lpstr>Lieder</vt:lpstr>
      <vt:lpstr>Nikolaus Hermann - Lieder</vt:lpstr>
      <vt:lpstr>Vorwort</vt:lpstr>
      <vt:lpstr>Ach Gott, wie gehts doch immer zu</vt:lpstr>
      <vt:lpstr>Ach Gott, wie viel sind meiner Feind,</vt:lpstr>
      <vt:lpstr>ALle die Augen warten, HErr, auf dich</vt:lpstr>
      <vt:lpstr>Alle die Augen warten, Herr, auf dich (modernisiert)</vt:lpstr>
      <vt:lpstr>Als nun erfüllet war die Zeit</vt:lpstr>
      <vt:lpstr>Als nun Herodes wurd gewahr</vt:lpstr>
      <vt:lpstr>AM Freitag mus ein jeder Christ</vt:lpstr>
      <vt:lpstr>Am Sabbath frühe Marien drei</vt:lpstr>
      <vt:lpstr>BEscher uns, HERR, das teglich Brot</vt:lpstr>
      <vt:lpstr>Bescher uns, Herr, das täglich Brot (modernisiert)</vt:lpstr>
      <vt:lpstr>Christ fuhr gen Himmel.</vt:lpstr>
      <vt:lpstr>CHristo, dem Osterlemmelein</vt:lpstr>
      <vt:lpstr>Christus wird kommen zu Gericht</vt:lpstr>
      <vt:lpstr>Da auf Erden ging Christ, der Herr</vt:lpstr>
      <vt:lpstr>Da der Herr Christ zu Tische saß</vt:lpstr>
      <vt:lpstr>Da Jesus nach jüdischer Art</vt:lpstr>
      <vt:lpstr>Da nun Elias seinen Lauf</vt:lpstr>
      <vt:lpstr>Danket dem Herrn heut und allezeit</vt:lpstr>
      <vt:lpstr>Danket dem Herrn heut und allezeit (modernisiert)</vt:lpstr>
      <vt:lpstr>Der Mensch wird von eim Weib geborn</vt:lpstr>
      <vt:lpstr>Die helle Sonn leucht jtzt herfür </vt:lpstr>
      <vt:lpstr>Die helle Sonn leucht jetzt Herfür (modernisiert)</vt:lpstr>
      <vt:lpstr>Durchs Osterlamm bedeutet ist</vt:lpstr>
      <vt:lpstr>Ein fürnehmster Pharisäer</vt:lpstr>
      <vt:lpstr>Ein wahrer Glaub Gotts Zoren stillt</vt:lpstr>
      <vt:lpstr>Ein Wittfrau hat ein eingen Sohn</vt:lpstr>
      <vt:lpstr>Erschienen ist der herrlich Tag</vt:lpstr>
      <vt:lpstr>Es war ein gottfürchtiges</vt:lpstr>
      <vt:lpstr>Es war einmal ein reicher Mann</vt:lpstr>
      <vt:lpstr>Freuet euch, ihr lieben Christen</vt:lpstr>
      <vt:lpstr>Freut euch, ihr Christen, alle gleich</vt:lpstr>
      <vt:lpstr>Gesegnet sei uns dieser Tag</vt:lpstr>
      <vt:lpstr>Gott schuf Adam grecht, fromm und weis</vt:lpstr>
      <vt:lpstr>Gott, Vater, der du deine Sonn</vt:lpstr>
      <vt:lpstr>Gottsacker heißt der weite Platz</vt:lpstr>
      <vt:lpstr>Halleluja, stimmt an ein Lied und preist des Himmels</vt:lpstr>
      <vt:lpstr>Herr Christe, der du selbst bestellst</vt:lpstr>
      <vt:lpstr>Herr, segen unser Kirch und Schul</vt:lpstr>
      <vt:lpstr>HEut sein die leiben Engelein</vt:lpstr>
      <vt:lpstr>Heut singt die liebe Christenheit</vt:lpstr>
      <vt:lpstr>HInunter ist der Sonnenschein</vt:lpstr>
      <vt:lpstr>Hinunter ist der Sonnen Schein (Modernisiert)</vt:lpstr>
      <vt:lpstr>Hört, ihr liebsten Kinderlein</vt:lpstr>
      <vt:lpstr>Ihr Schwesterlein, ihr Schwesterlein</vt:lpstr>
      <vt:lpstr>IN Gottes Namen fahren wir</vt:lpstr>
      <vt:lpstr>Jesus zu seinen Jüngern sprach</vt:lpstr>
      <vt:lpstr>Kommt mit uns, lieben Kinderlein</vt:lpstr>
      <vt:lpstr>LObt Gott, jr Christen alle gleich</vt:lpstr>
      <vt:lpstr>Lobt Gott, ihr Christen, freuet euch</vt:lpstr>
      <vt:lpstr>Meim Lieben Gott ergeb ich mich</vt:lpstr>
      <vt:lpstr>Mein Herz für Freud aufspringt</vt:lpstr>
      <vt:lpstr>Mit Todesg’danken gehe ich um</vt:lpstr>
      <vt:lpstr>NU frewt euch, jr Christen Leut</vt:lpstr>
      <vt:lpstr>NU lob, mein Seel, dein HErrn vnd Gott</vt:lpstr>
      <vt:lpstr>Nun lob mein Seel dein Herrn und Gott (modernisiert)</vt:lpstr>
      <vt:lpstr>O heiligs Kreuz, daran Christus starb</vt:lpstr>
      <vt:lpstr>O Mensch, mit Fleiß anschaue mich</vt:lpstr>
      <vt:lpstr>Sankt Paulus die Corinthier</vt:lpstr>
    </vt:vector>
  </TitlesOfParts>
  <Company>Glaubensstimme.de</Company>
  <LinksUpToDate>false</LinksUpToDate>
  <CharactersWithSpaces>131722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Hermann, Nikolaus</dc:creator>
  <cp:keywords/>
  <dc:description/>
  <cp:lastModifiedBy>webmaster@glaubensstimme.de</cp:lastModifiedBy>
  <cp:revision>3</cp:revision>
  <dcterms:created xsi:type="dcterms:W3CDTF">2022-10-30T09:46:00Z</dcterms:created>
  <dcterms:modified xsi:type="dcterms:W3CDTF">2022-10-30T13:38:00Z</dcterms:modified>
  <dc:language>de</dc:language>
</cp:coreProperties>
</file>